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1C" w:rsidRDefault="0043731C" w:rsidP="0043731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43731C" w:rsidRDefault="0043731C" w:rsidP="00437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43731C" w:rsidRDefault="0043731C" w:rsidP="00437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43731C" w:rsidRDefault="0043731C" w:rsidP="00437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10B2E" w:rsidRPr="007E6272" w:rsidTr="00310B2E">
        <w:tc>
          <w:tcPr>
            <w:tcW w:w="3114" w:type="dxa"/>
          </w:tcPr>
          <w:p w:rsidR="00310B2E" w:rsidRPr="007E6272" w:rsidRDefault="00310B2E" w:rsidP="00310B2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3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 Л. Н,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«28» августа   202</w:t>
            </w:r>
            <w:r w:rsidR="0043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«29» августа   202</w:t>
            </w:r>
            <w:r w:rsidR="00437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E6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10B2E" w:rsidRPr="007E6272" w:rsidRDefault="00310B2E" w:rsidP="00310B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4F1D2D" w:rsidP="00310B2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Курса внеурочной деятельности</w:t>
      </w:r>
      <w:r w:rsidR="004532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«Умники и умницы</w:t>
      </w:r>
      <w:r w:rsidR="00310B2E"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310B2E" w:rsidRPr="007E6272" w:rsidRDefault="00310B2E" w:rsidP="00310B2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10B2E" w:rsidRPr="007E6272" w:rsidRDefault="00310B2E" w:rsidP="00310B2E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C3753" w:rsidRDefault="00310B2E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bookmarkStart w:id="0" w:name="8960954b-15b1-4c85-b40b-ae95f67136d9"/>
    </w:p>
    <w:p w:rsidR="00FC3753" w:rsidRDefault="00FC3753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C3753" w:rsidRDefault="00FC3753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C3753" w:rsidRDefault="00FC3753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3731C" w:rsidRDefault="0043731C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:rsidR="0043731C" w:rsidRDefault="0043731C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C3753" w:rsidRDefault="00FC3753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C3753" w:rsidRDefault="00FC3753" w:rsidP="00310B2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3731C" w:rsidRDefault="00310B2E" w:rsidP="00FC3753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г. Сергиев Посад </w:t>
      </w:r>
      <w:bookmarkEnd w:id="0"/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2b7bbf9c-2491-40e5-bd35-a2a44bd1331b"/>
    </w:p>
    <w:p w:rsidR="0043731C" w:rsidRDefault="00310B2E" w:rsidP="00FC3753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373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г.</w:t>
      </w:r>
      <w:bookmarkEnd w:id="2"/>
    </w:p>
    <w:p w:rsidR="00310B2E" w:rsidRPr="007E6272" w:rsidRDefault="00310B2E" w:rsidP="00FC375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62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7E6272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310B2E" w:rsidRPr="009C245E" w:rsidRDefault="00310B2E" w:rsidP="00FC375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10B2E" w:rsidRPr="009C245E" w:rsidRDefault="00310B2E" w:rsidP="00310B2E">
      <w:pPr>
        <w:spacing w:after="0" w:line="36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Рабочая программа курса внеурочной деятельности  «Функциональная грамотность» 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</w:t>
      </w:r>
      <w:r w:rsidRPr="009C245E">
        <w:rPr>
          <w:rFonts w:ascii="Times New Roman" w:eastAsia="Calibri" w:hAnsi="Times New Roman" w:cs="Times New Roman"/>
          <w:sz w:val="28"/>
          <w:szCs w:val="28"/>
        </w:rPr>
        <w:t>на основе авторского курса прогр</w:t>
      </w:r>
      <w:r w:rsidR="004532A5" w:rsidRPr="009C245E">
        <w:rPr>
          <w:rFonts w:ascii="Times New Roman" w:eastAsia="Calibri" w:hAnsi="Times New Roman" w:cs="Times New Roman"/>
          <w:sz w:val="28"/>
          <w:szCs w:val="28"/>
        </w:rPr>
        <w:t>аммы «Умники и умницы</w:t>
      </w:r>
      <w:r w:rsidRPr="009C245E">
        <w:rPr>
          <w:rFonts w:ascii="Times New Roman" w:eastAsia="Calibri" w:hAnsi="Times New Roman" w:cs="Times New Roman"/>
          <w:sz w:val="28"/>
          <w:szCs w:val="28"/>
        </w:rPr>
        <w:t>» для 1-</w:t>
      </w:r>
      <w:r w:rsidR="004532A5" w:rsidRPr="009C245E">
        <w:rPr>
          <w:rFonts w:ascii="Times New Roman" w:eastAsia="Calibri" w:hAnsi="Times New Roman" w:cs="Times New Roman"/>
          <w:sz w:val="28"/>
          <w:szCs w:val="28"/>
        </w:rPr>
        <w:t>4 классов (авторы-составители Программы развития познавательных способностей учащихся м</w:t>
      </w:r>
      <w:r w:rsidR="00FC3753" w:rsidRPr="009C245E">
        <w:rPr>
          <w:rFonts w:ascii="Times New Roman" w:eastAsia="Calibri" w:hAnsi="Times New Roman" w:cs="Times New Roman"/>
          <w:sz w:val="28"/>
          <w:szCs w:val="28"/>
        </w:rPr>
        <w:t xml:space="preserve">ладших </w:t>
      </w:r>
      <w:r w:rsidR="004532A5" w:rsidRPr="009C245E">
        <w:rPr>
          <w:rFonts w:ascii="Times New Roman" w:eastAsia="Calibri" w:hAnsi="Times New Roman" w:cs="Times New Roman"/>
          <w:sz w:val="28"/>
          <w:szCs w:val="28"/>
        </w:rPr>
        <w:t>классов Н.А. Криволапова, И.Ю. Цибаева «Умники и умницы» (модифицированной), с использованием методического пособия О. Холодовой «Юным умникам и умницам»</w:t>
      </w:r>
      <w:r w:rsidRPr="009C24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</w:t>
      </w:r>
      <w:r w:rsidRPr="009C245E">
        <w:rPr>
          <w:rFonts w:ascii="Times New Roman" w:eastAsia="Calibri" w:hAnsi="Times New Roman" w:cs="Times New Roman"/>
          <w:sz w:val="28"/>
          <w:szCs w:val="28"/>
        </w:rPr>
        <w:t>также ориентирована на целевые приоритет</w:t>
      </w:r>
      <w:r w:rsidR="004532A5" w:rsidRPr="009C245E">
        <w:rPr>
          <w:rFonts w:ascii="Times New Roman" w:eastAsia="Calibri" w:hAnsi="Times New Roman" w:cs="Times New Roman"/>
          <w:sz w:val="28"/>
          <w:szCs w:val="28"/>
        </w:rPr>
        <w:t>ы</w:t>
      </w: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 воспитания и социализации обучающихся, сформулированные в  рабочей программе воспитания</w:t>
      </w:r>
      <w:r w:rsidRPr="009C245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B2E" w:rsidRPr="009C245E" w:rsidRDefault="00310B2E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ОБЩАЯ ХАРАКТЕРИСТИКА КУРСА ВНЕУРО</w:t>
      </w:r>
      <w:r w:rsidR="004532A5" w:rsidRPr="009C245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ЧНОЙ ДЕЯТЕЛЬНОСТИ «УМНИЦЫ И УМНИКИ</w:t>
      </w:r>
      <w:r w:rsidRPr="009C245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Данная программа предполагает дифференцированную помощь для обучающихся, испытывающих трудности в освоении общеобразовательных программ: </w:t>
      </w: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обеспечение обучающемуся успеха в различных видах деятельности с целью предупреждения негативного отношения к учебе, ситуации школьного обучения в целом; - гибкое варьирование организации процесса обучения путем использования соответствующих методики технологий;</w:t>
      </w: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организацию процесса обучения с учетом специфики усвоения знаний, умений и навыков обучающихся, испытывающих проблемы в освоении учебного материала. </w:t>
      </w: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рабочей программе «Умники и умницы» прослеживаются тесные межпредметные связи с предметами: окружающий мир, литературное чтение, математика, русский язык, технология, изобразительное искусство. </w:t>
      </w:r>
    </w:p>
    <w:p w:rsidR="00024E9B" w:rsidRPr="009C245E" w:rsidRDefault="00024E9B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Данный курс состоит из системы тренировочных упражнений, специальных заданий, дидактических и развивающих игр. На занятиях применяются занимательные и доступные для понимания задания и упражнения, задачи, вопросы, загадки, игры, ребусы, кроссворды и т.д. , что привлекательно для младших школьников.</w:t>
      </w: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Место учебного курса внеурочной деятельности в учебном плане школы: в 1классе-1 час в неделю, 33 часа в году, во 2-4 классах 1 час в неделю, в год 34 часа. 1. </w:t>
      </w:r>
    </w:p>
    <w:p w:rsidR="002A6682" w:rsidRPr="009C245E" w:rsidRDefault="002A6682" w:rsidP="002E3B7B">
      <w:pPr>
        <w:spacing w:after="0" w:line="360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B2E" w:rsidRPr="009C245E" w:rsidRDefault="002A6682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sz w:val="28"/>
          <w:szCs w:val="28"/>
        </w:rPr>
        <w:t>В МБОУ «СОШ №14</w:t>
      </w:r>
      <w:r w:rsidR="00310B2E" w:rsidRPr="009C245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310B2E" w:rsidRPr="009C245E">
        <w:rPr>
          <w:rFonts w:ascii="Times New Roman" w:eastAsia="Times New Roman" w:hAnsi="Times New Roman" w:cs="Times New Roman"/>
          <w:sz w:val="28"/>
          <w:szCs w:val="28"/>
        </w:rPr>
        <w:t>реализуется через кружок «</w:t>
      </w:r>
      <w:r w:rsidRPr="009C245E">
        <w:rPr>
          <w:rFonts w:ascii="Times New Roman" w:eastAsia="Calibri" w:hAnsi="Times New Roman" w:cs="Times New Roman"/>
          <w:sz w:val="28"/>
          <w:szCs w:val="28"/>
        </w:rPr>
        <w:t>Умницы и умники»</w:t>
      </w:r>
      <w:r w:rsidR="00310B2E" w:rsidRPr="009C245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Форма организации: кружок, практические задания, учебные игры.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Прогр</w:t>
      </w:r>
      <w:r w:rsidR="00B262A9" w:rsidRPr="009C245E">
        <w:rPr>
          <w:rFonts w:ascii="Times New Roman" w:eastAsia="Calibri" w:hAnsi="Times New Roman" w:cs="Times New Roman"/>
          <w:sz w:val="28"/>
          <w:szCs w:val="28"/>
        </w:rPr>
        <w:t>амма «Умницы и умники»</w:t>
      </w:r>
      <w:r w:rsidRPr="009C245E">
        <w:rPr>
          <w:rFonts w:ascii="Times New Roman" w:eastAsia="Calibri" w:hAnsi="Times New Roman" w:cs="Times New Roman"/>
          <w:sz w:val="28"/>
          <w:szCs w:val="28"/>
        </w:rPr>
        <w:t>» учитывает возрастные, общеучебные и психологические особенности младшего школьника.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  <w:u w:val="single"/>
        </w:rPr>
        <w:t>Формы организации занятий: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Виды внеурочной деятельности: познавательная, игровая, художественно-творческая. Формы организации внеурочной деятельности: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познавательная беседа;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этическая беседа;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игра с ролевым акцентом;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инсценировки;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творческие фестивали;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конкурсы;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кружковое занятия, </w:t>
      </w:r>
    </w:p>
    <w:p w:rsidR="00B262A9" w:rsidRPr="009C245E" w:rsidRDefault="00B262A9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научно-практические конференции.</w:t>
      </w:r>
    </w:p>
    <w:p w:rsidR="00310B2E" w:rsidRPr="009C245E" w:rsidRDefault="00310B2E" w:rsidP="00310B2E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ЦЕЛИ ИЗУЧЕНИЯ КУРСА ВНЕУРОЧНОЙ ДЕЯТЕЛЬН</w:t>
      </w:r>
      <w:r w:rsidR="00024E9B" w:rsidRPr="009C245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ОСТИ «Умницы и умники</w:t>
      </w:r>
      <w:r w:rsidRPr="009C245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Цель курса: развитие познавательных способностей учащихся на основе системы развивающих занятий. 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1. 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2. развитие психических познавательных процессов: различных видов памяти, внимания, зрительного восприятия, воображения;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3. 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4. формирование навыков творческого мышления и развитие умения решать нестандартные задачи;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5. развитие познавательной активности и самостоятельной мыслительной деятельности учащихся;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6. 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7. формирование навыков применения полученных знаний и умений в процессе изучения школьных дисциплин и в практической деятельности. 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Коррекционные задачи: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-обеспечить обязательность непрерывности коррекционно-развивающего процесса через курс внеурочной деятельности «Умники и умницы»;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lastRenderedPageBreak/>
        <w:t>- оказывать помощь в овладении базовым содержанием обучения учащимся, испытывающим трудности в освоении учебного материала;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осуществлять коррекцию нарушений устной речи, коррекцию и профилактику нарушений чтения и письма; 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-повышать мотивацию к школьному обучению;</w:t>
      </w:r>
    </w:p>
    <w:p w:rsidR="00024E9B" w:rsidRPr="009C245E" w:rsidRDefault="00024E9B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развивать учебно-познавательную деятельность обучающихся</w:t>
      </w:r>
      <w:r w:rsidR="00EB39B0" w:rsidRPr="009C24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39B0" w:rsidRPr="009C245E" w:rsidRDefault="00EB39B0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39B0" w:rsidRPr="009C245E" w:rsidRDefault="00EB39B0" w:rsidP="00024E9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0B2E" w:rsidRPr="009C245E" w:rsidRDefault="00310B2E" w:rsidP="002E3B7B">
      <w:pPr>
        <w:shd w:val="clear" w:color="auto" w:fill="FFFFFF"/>
        <w:spacing w:before="24" w:after="24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  КУРСА ВНЕУРОЧНОЙ ДЕЯТЕЛЬН</w:t>
      </w:r>
      <w:r w:rsidR="00EB39B0" w:rsidRPr="009C2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ОСТИ «УМНИЦЫ И УМНИКИ</w:t>
      </w:r>
      <w:r w:rsidRPr="009C245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В УЧЕБНОМ ПЛАНЕ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Программа курса внеурочной деятельности «</w:t>
      </w:r>
      <w:r w:rsidR="00EB39B0" w:rsidRPr="009C245E">
        <w:rPr>
          <w:rFonts w:ascii="Times New Roman" w:eastAsia="Calibri" w:hAnsi="Times New Roman" w:cs="Times New Roman"/>
          <w:b/>
          <w:sz w:val="28"/>
          <w:szCs w:val="28"/>
        </w:rPr>
        <w:t>Умники и умницы</w:t>
      </w: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» рассчитана на 135 часов и предполагает проведение 1 занятия в неделю. Срок реализации 4 года (1-4 класс): 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1 класс – 33 часа 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2 класс – 34 часа 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3 класс – 34 часа 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4 класс – 34 часа 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>Содержание курса внеурочной деят</w:t>
      </w:r>
      <w:r w:rsidR="00EB39B0" w:rsidRPr="009C245E">
        <w:rPr>
          <w:rFonts w:ascii="Times New Roman" w:eastAsia="Calibri" w:hAnsi="Times New Roman" w:cs="Times New Roman"/>
          <w:b/>
          <w:sz w:val="28"/>
          <w:szCs w:val="28"/>
        </w:rPr>
        <w:t>ельности «Умники и умницы</w:t>
      </w:r>
      <w:r w:rsidRPr="009C245E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310B2E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sz w:val="28"/>
          <w:szCs w:val="28"/>
        </w:rPr>
        <w:t>Во внеурочном курсе «Умники и умницы» созданы разнообразные задания, направленные на развитие познавательных процессов у младших школьников с целью усиления их математического развития, включающего в себя умение наблюдать, сравнивать, обобщать, находить закономерности, строя простейшие предположения; проверять их, делать выводы, иллюстрировать их примерами.</w:t>
      </w:r>
    </w:p>
    <w:p w:rsidR="008035F1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Развитие восприятия.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 Развитие слуховых, осязательных ощущений. Формирование и развитие пространственных представлений. Развитие умение ориентироваться в пространстве листа. </w:t>
      </w:r>
    </w:p>
    <w:p w:rsidR="008035F1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Развитие фонематического слуха.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 Развитие восприятия времени, речи, формы, цвета, движения. Формирование навыков правильного и точного восприятия предметов и явлений. Тренировочные упражнения и дидактические игры по развитию восприятия и наблюдательности. </w:t>
      </w:r>
    </w:p>
    <w:p w:rsidR="008035F1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Развитие памяти.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 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объёма памяти, качества воспроизведения материала. </w:t>
      </w:r>
    </w:p>
    <w:p w:rsidR="008035F1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Развитие внимания.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 Диагностика произвольного внимания. Тренировочные упражнения на развитие способности переключать, распределять внимание, увеличение объёма устойчивости, концентрации внимания.</w:t>
      </w:r>
    </w:p>
    <w:p w:rsidR="008035F1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Развитие мышления.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 </w:t>
      </w:r>
    </w:p>
    <w:p w:rsidR="008035F1" w:rsidRPr="009C245E" w:rsidRDefault="008035F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Развитие речи.</w:t>
      </w:r>
      <w:r w:rsidRPr="009C245E">
        <w:rPr>
          <w:rFonts w:ascii="Times New Roman" w:eastAsia="Times New Roman" w:hAnsi="Times New Roman" w:cs="Times New Roman"/>
          <w:sz w:val="28"/>
          <w:szCs w:val="28"/>
        </w:rPr>
        <w:t xml:space="preserve"> Развитие устойчивой речи, умение описывать то, что было обнаружено с помощью органов чувств. Обогащение и активизация словаря учащихся. Развитие умения составлять загадки, небольшие рассказы-описания, сочинять сказки. Формирование умения давать несложные определения понятиям.</w:t>
      </w:r>
    </w:p>
    <w:p w:rsidR="005720A1" w:rsidRPr="009C245E" w:rsidRDefault="005720A1" w:rsidP="00EB39B0">
      <w:pPr>
        <w:spacing w:after="1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0B2E" w:rsidRPr="009C245E" w:rsidRDefault="00310B2E" w:rsidP="00A2406A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КУРСА</w:t>
      </w:r>
    </w:p>
    <w:p w:rsidR="00310B2E" w:rsidRPr="009C245E" w:rsidRDefault="00310B2E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Программа обеспечивает достижение следующих личностных, метапредметных </w:t>
      </w:r>
      <w:r w:rsidR="00FC3753" w:rsidRPr="009C245E">
        <w:rPr>
          <w:rFonts w:ascii="Times New Roman" w:eastAsia="Calibri" w:hAnsi="Times New Roman" w:cs="Times New Roman"/>
          <w:sz w:val="28"/>
          <w:szCs w:val="28"/>
        </w:rPr>
        <w:t xml:space="preserve">и предметных </w:t>
      </w:r>
      <w:r w:rsidRPr="009C245E">
        <w:rPr>
          <w:rFonts w:ascii="Times New Roman" w:eastAsia="Calibri" w:hAnsi="Times New Roman" w:cs="Times New Roman"/>
          <w:sz w:val="28"/>
          <w:szCs w:val="28"/>
        </w:rPr>
        <w:t>результатов.</w:t>
      </w:r>
    </w:p>
    <w:p w:rsidR="00FC3753" w:rsidRPr="009C245E" w:rsidRDefault="00FC3753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3753" w:rsidRPr="009C245E" w:rsidRDefault="00FC3753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результаты: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готов</w:t>
      </w:r>
      <w:r w:rsidR="00FC3753" w:rsidRPr="009C245E">
        <w:rPr>
          <w:rFonts w:ascii="Times New Roman" w:eastAsia="Calibri" w:hAnsi="Times New Roman" w:cs="Times New Roman"/>
          <w:sz w:val="28"/>
          <w:szCs w:val="28"/>
        </w:rPr>
        <w:t xml:space="preserve">ность и способность обучающихся </w:t>
      </w:r>
      <w:r w:rsidRPr="009C245E">
        <w:rPr>
          <w:rFonts w:ascii="Times New Roman" w:eastAsia="Calibri" w:hAnsi="Times New Roman" w:cs="Times New Roman"/>
          <w:sz w:val="28"/>
          <w:szCs w:val="28"/>
        </w:rPr>
        <w:t>к саморазвитию и личностному самоопределению;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3753" w:rsidRPr="009C245E">
        <w:rPr>
          <w:rFonts w:ascii="Times New Roman" w:eastAsia="Calibri" w:hAnsi="Times New Roman" w:cs="Times New Roman"/>
          <w:sz w:val="28"/>
          <w:szCs w:val="28"/>
        </w:rPr>
        <w:t>сформированная мотивация</w:t>
      </w: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 к обучению и целенаправленной познавательной деятельности;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3753" w:rsidRPr="009C245E">
        <w:rPr>
          <w:rFonts w:ascii="Times New Roman" w:eastAsia="Calibri" w:hAnsi="Times New Roman" w:cs="Times New Roman"/>
          <w:sz w:val="28"/>
          <w:szCs w:val="28"/>
        </w:rPr>
        <w:t>сформированные ценностно-смысловые установ</w:t>
      </w:r>
      <w:r w:rsidRPr="009C245E">
        <w:rPr>
          <w:rFonts w:ascii="Times New Roman" w:eastAsia="Calibri" w:hAnsi="Times New Roman" w:cs="Times New Roman"/>
          <w:sz w:val="28"/>
          <w:szCs w:val="28"/>
        </w:rPr>
        <w:t>к</w:t>
      </w:r>
      <w:r w:rsidR="00FC3753" w:rsidRPr="009C245E">
        <w:rPr>
          <w:rFonts w:ascii="Times New Roman" w:eastAsia="Calibri" w:hAnsi="Times New Roman" w:cs="Times New Roman"/>
          <w:sz w:val="28"/>
          <w:szCs w:val="28"/>
        </w:rPr>
        <w:t>и, отражающие</w:t>
      </w: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 личностные и гражданские позиции в деятельности;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развитие внимательности, целеустремленности;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воспитание чувства справедливости, ответственности.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>Метапредметные результаты</w:t>
      </w: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1. Овладение универсальными познавательными действиями: 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перерабатывать и преобразовывать информацию из одной формы в другую(составлять план, таблицу, схему); 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пользоваться словарями, справочниками; </w:t>
      </w:r>
    </w:p>
    <w:p w:rsidR="004730EC" w:rsidRPr="009C245E" w:rsidRDefault="004730EC" w:rsidP="00310B2E">
      <w:pPr>
        <w:spacing w:after="16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осуществлять анализ и синтез;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устанавливать причинно-следственные связи;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строить рассуждения;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уметь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lastRenderedPageBreak/>
        <w:t>- уметь различать способ и результат действия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 2. Овладение универсальными регулятивными действиями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самостоятельно формулировать тему и цели урока, занятия;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составлять план решения учебной проблемы совместно с учителем;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работать по плану, сверяя свои действия с целью, корректировать свою деятельность.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3. Овладение универсальными коммуникативными действиями·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адекватно использовать речевые средства для решения различных коммуникативных задач;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владеть монологической и диалогической формами речи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высказывать и обосновывать свою точку зрения;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договариваться и приходить к общему решению в совместной деятельности;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задавать вопросы.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результаты: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осознавать значимость чтения для личного развития;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использовать разные виды чтения (ознакомительное, изучающее, выборочное, поисковое);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уметь самостоятельно выбирать интересующую литературу;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пользоваться справочными источниками для понимания и получения дополнительной информации;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описывать признаки предметов и узнавать предметы по их признакам;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выделять существенные признаки предметов;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сравнивать между собой предметы, явления;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обобщать, делать несложные выводы;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классифицировать явления, предметы;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определять последовательность событий;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судить о противоположных явлениях;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давать определения тем или иным понятиям;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определять отношения между предметами типа «род» - «вид»; </w:t>
      </w:r>
    </w:p>
    <w:p w:rsidR="004730EC" w:rsidRPr="009C245E" w:rsidRDefault="004730EC" w:rsidP="004730EC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- выявлять функциональные отношения между понятиями; </w:t>
      </w:r>
    </w:p>
    <w:p w:rsidR="00D7366D" w:rsidRPr="009C245E" w:rsidRDefault="004730EC" w:rsidP="00D7366D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- выявлять закономерности и проводить аналогии.</w:t>
      </w:r>
    </w:p>
    <w:p w:rsidR="00D7366D" w:rsidRPr="009C245E" w:rsidRDefault="00D7366D" w:rsidP="00D7366D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366D" w:rsidRPr="009C245E" w:rsidRDefault="00D7366D" w:rsidP="00D7366D">
      <w:pPr>
        <w:spacing w:after="16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245E" w:rsidRDefault="00091B94" w:rsidP="00D7366D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</w:t>
      </w:r>
    </w:p>
    <w:p w:rsidR="009C245E" w:rsidRDefault="009C245E" w:rsidP="00D7366D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DE0" w:rsidRPr="00A2406A" w:rsidRDefault="00A2406A" w:rsidP="00D7366D">
      <w:pPr>
        <w:spacing w:after="16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r w:rsidR="00FB5DE0" w:rsidRPr="00A2406A">
        <w:rPr>
          <w:rFonts w:ascii="Times New Roman" w:eastAsia="Calibri" w:hAnsi="Times New Roman" w:cs="Times New Roman"/>
          <w:b/>
          <w:sz w:val="32"/>
          <w:szCs w:val="28"/>
        </w:rPr>
        <w:t>Тематическое</w:t>
      </w:r>
      <w:r w:rsidRPr="00A2406A">
        <w:rPr>
          <w:rFonts w:ascii="Times New Roman" w:eastAsia="Calibri" w:hAnsi="Times New Roman" w:cs="Times New Roman"/>
          <w:b/>
          <w:sz w:val="32"/>
          <w:szCs w:val="28"/>
        </w:rPr>
        <w:t xml:space="preserve"> планирование </w:t>
      </w:r>
    </w:p>
    <w:tbl>
      <w:tblPr>
        <w:tblStyle w:val="a3"/>
        <w:tblpPr w:leftFromText="180" w:rightFromText="180" w:vertAnchor="page" w:horzAnchor="margin" w:tblpY="2819"/>
        <w:tblW w:w="8756" w:type="dxa"/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2148"/>
        <w:gridCol w:w="1671"/>
        <w:gridCol w:w="567"/>
        <w:gridCol w:w="567"/>
        <w:gridCol w:w="567"/>
        <w:gridCol w:w="570"/>
        <w:gridCol w:w="2126"/>
      </w:tblGrid>
      <w:tr w:rsidR="0091582E" w:rsidRPr="009C245E" w:rsidTr="0091582E">
        <w:tc>
          <w:tcPr>
            <w:tcW w:w="540" w:type="dxa"/>
            <w:gridSpan w:val="2"/>
            <w:vMerge w:val="restart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149" w:type="dxa"/>
            <w:vMerge w:val="restart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672" w:type="dxa"/>
            <w:vMerge w:val="restart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Классы/количество часов</w:t>
            </w:r>
          </w:p>
        </w:tc>
        <w:tc>
          <w:tcPr>
            <w:tcW w:w="2127" w:type="dxa"/>
            <w:vMerge w:val="restart"/>
          </w:tcPr>
          <w:p w:rsidR="0091582E" w:rsidRPr="009C245E" w:rsidRDefault="000B6941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Электронные ресурсы</w:t>
            </w:r>
          </w:p>
        </w:tc>
      </w:tr>
      <w:tr w:rsidR="0091582E" w:rsidRPr="009C245E" w:rsidTr="0091582E">
        <w:tc>
          <w:tcPr>
            <w:tcW w:w="540" w:type="dxa"/>
            <w:gridSpan w:val="2"/>
            <w:vMerge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9" w:type="dxa"/>
            <w:vMerge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2" w:type="dxa"/>
            <w:vMerge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 кл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2 кл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 кл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4 кл</w:t>
            </w:r>
          </w:p>
        </w:tc>
        <w:tc>
          <w:tcPr>
            <w:tcW w:w="2127" w:type="dxa"/>
            <w:vMerge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1672" w:type="dxa"/>
          </w:tcPr>
          <w:p w:rsidR="009B5619" w:rsidRPr="009C245E" w:rsidRDefault="009B5619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 </w:t>
            </w:r>
            <w:hyperlink r:id="rId8" w:history="1">
              <w:r w:rsidRPr="009C245E">
                <w:rPr>
                  <w:rStyle w:val="a9"/>
                  <w:rFonts w:ascii="Times New Roman" w:hAnsi="Times New Roman"/>
                  <w:sz w:val="28"/>
                  <w:szCs w:val="28"/>
                </w:rPr>
                <w:t>https://mozgun.ru/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Развитие концентрации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внимания. Тренировка внимания. Развитие мышления. Графический диктант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  <w:p w:rsidR="0091582E" w:rsidRPr="009C245E" w:rsidRDefault="0091582E" w:rsidP="0091582E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hyperlink r:id="rId9" w:history="1">
              <w:r w:rsidRPr="009C245E">
                <w:rPr>
                  <w:rStyle w:val="a9"/>
                  <w:rFonts w:ascii="Times New Roman" w:hAnsi="Times New Roman"/>
                  <w:bCs/>
                  <w:sz w:val="28"/>
                  <w:szCs w:val="28"/>
                </w:rPr>
                <w:t>https://www.zanimatika.ru/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Тренировка слуховой памяти. Развитие мышления. Графический диктант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91582E" w:rsidRPr="009C245E" w:rsidRDefault="001B492A" w:rsidP="0091582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hyperlink r:id="rId10" w:history="1">
              <w:r w:rsidR="0091582E" w:rsidRPr="009C245E">
                <w:rPr>
                  <w:rStyle w:val="a9"/>
                  <w:rFonts w:ascii="Times New Roman" w:hAnsi="Times New Roman"/>
                  <w:bCs/>
                  <w:sz w:val="28"/>
                  <w:szCs w:val="28"/>
                </w:rPr>
                <w:t>https://www.chisloboi.ru/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91582E" w:rsidRPr="009C245E" w:rsidRDefault="001B492A" w:rsidP="0091582E">
            <w:pPr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91582E" w:rsidRPr="009C245E">
                <w:rPr>
                  <w:rStyle w:val="a9"/>
                  <w:rFonts w:ascii="Times New Roman" w:hAnsi="Times New Roman"/>
                  <w:sz w:val="28"/>
                  <w:szCs w:val="28"/>
                </w:rPr>
                <w:t>https://www.potehechas.ru/?utm_source=zen&amp;utm_medium=schoolattestation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Развитие аналитических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способностей. Совершенствование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 xml:space="preserve">мыслительных </w:t>
            </w:r>
            <w:r w:rsidRPr="009C245E">
              <w:rPr>
                <w:rFonts w:ascii="Times New Roman" w:hAnsi="Times New Roman"/>
                <w:sz w:val="28"/>
                <w:szCs w:val="28"/>
              </w:rPr>
              <w:lastRenderedPageBreak/>
              <w:t>операций. Графический диктант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lastRenderedPageBreak/>
              <w:t>Беседа</w:t>
            </w:r>
          </w:p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 xml:space="preserve">соревнованиепарная работа, групповая </w:t>
            </w:r>
            <w:r w:rsidRPr="009C245E">
              <w:rPr>
                <w:rFonts w:ascii="Times New Roman" w:hAnsi="Times New Roman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91582E" w:rsidRPr="009C245E" w:rsidRDefault="001B492A" w:rsidP="0091582E">
            <w:pPr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91582E" w:rsidRPr="009C245E">
                <w:rPr>
                  <w:rStyle w:val="a9"/>
                  <w:rFonts w:ascii="Times New Roman" w:hAnsi="Times New Roman"/>
                  <w:sz w:val="28"/>
                  <w:szCs w:val="28"/>
                </w:rPr>
                <w:t>https://mozgion.ru/?utm_source=zen&amp;utm_medium=schoolattestation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Совершенствование воображения. Задания по перекла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дыванию спичек. Рисуем по образцу.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tabs>
                <w:tab w:val="left" w:pos="7380"/>
              </w:tabs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hyperlink r:id="rId13" w:history="1">
              <w:r w:rsidRPr="009C245E">
                <w:rPr>
                  <w:rStyle w:val="a9"/>
                  <w:rFonts w:ascii="Times New Roman" w:hAnsi="Times New Roman"/>
                  <w:bCs/>
                  <w:sz w:val="28"/>
                  <w:szCs w:val="28"/>
                </w:rPr>
                <w:t>https://ped-kopilka.ru/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Развитие логического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мышления. Совершенствование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мыслительных операций. Графический диктант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91582E" w:rsidRPr="009C245E" w:rsidRDefault="001B492A" w:rsidP="0091582E">
            <w:pPr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91582E" w:rsidRPr="009C245E">
                <w:rPr>
                  <w:rStyle w:val="a9"/>
                  <w:rFonts w:ascii="Times New Roman" w:hAnsi="Times New Roman"/>
                  <w:sz w:val="28"/>
                  <w:szCs w:val="28"/>
                </w:rPr>
                <w:t>http://www.graycell.ru/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582E" w:rsidRPr="009C245E" w:rsidTr="0091582E">
        <w:trPr>
          <w:trHeight w:val="1892"/>
        </w:trPr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Тренировка внимания. Развитие мышления. Графический диктант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70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4" w:type="dxa"/>
          </w:tcPr>
          <w:p w:rsidR="0091582E" w:rsidRPr="009C245E" w:rsidRDefault="001B492A" w:rsidP="0091582E">
            <w:pPr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91582E" w:rsidRPr="009C245E">
                <w:rPr>
                  <w:rStyle w:val="a9"/>
                  <w:rFonts w:ascii="Times New Roman" w:hAnsi="Times New Roman"/>
                  <w:sz w:val="28"/>
                  <w:szCs w:val="28"/>
                </w:rPr>
                <w:t>https://www.analogi.net/detyam/razvitie-i-vospitanie/logicheskie-golovolomki-zagadki-dlya-detey?utm_source=zen&amp;utm_medium=schoolattestation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Выявление уровня развития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внимания, восприятия, воображения, памяти и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мышления на конец учебного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года.</w:t>
            </w:r>
          </w:p>
        </w:tc>
        <w:tc>
          <w:tcPr>
            <w:tcW w:w="1672" w:type="dxa"/>
          </w:tcPr>
          <w:p w:rsidR="009B5619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9B5619" w:rsidRPr="009C245E" w:rsidRDefault="009B5619" w:rsidP="009B5619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игра</w:t>
            </w:r>
          </w:p>
          <w:p w:rsidR="0091582E" w:rsidRPr="009C245E" w:rsidRDefault="009B5619" w:rsidP="009B561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соревнованиепарная работа, групповая работа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70" w:type="dxa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4" w:type="dxa"/>
          </w:tcPr>
          <w:p w:rsidR="0091582E" w:rsidRPr="009C245E" w:rsidRDefault="001B492A" w:rsidP="0091582E">
            <w:pPr>
              <w:ind w:left="87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91582E" w:rsidRPr="009C245E">
                <w:rPr>
                  <w:rStyle w:val="a9"/>
                  <w:rFonts w:ascii="Times New Roman" w:hAnsi="Times New Roman"/>
                  <w:sz w:val="28"/>
                  <w:szCs w:val="28"/>
                </w:rPr>
                <w:t>https://mozgun.ru/</w:t>
              </w:r>
            </w:hyperlink>
          </w:p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1582E" w:rsidRPr="009C245E" w:rsidTr="0091582E">
        <w:tc>
          <w:tcPr>
            <w:tcW w:w="53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55" w:type="dxa"/>
            <w:gridSpan w:val="2"/>
          </w:tcPr>
          <w:p w:rsidR="0091582E" w:rsidRPr="009C245E" w:rsidRDefault="0091582E" w:rsidP="0091582E">
            <w:pPr>
              <w:rPr>
                <w:rFonts w:ascii="Times New Roman" w:hAnsi="Times New Roman"/>
                <w:sz w:val="28"/>
                <w:szCs w:val="28"/>
              </w:rPr>
            </w:pPr>
            <w:r w:rsidRPr="009C245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72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567" w:type="dxa"/>
            <w:shd w:val="clear" w:color="auto" w:fill="auto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567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570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245E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124" w:type="dxa"/>
          </w:tcPr>
          <w:p w:rsidR="0091582E" w:rsidRPr="009C245E" w:rsidRDefault="0091582E" w:rsidP="0091582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05AD0" w:rsidRPr="009C245E" w:rsidRDefault="00705AD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2A90" w:rsidRPr="009C245E" w:rsidRDefault="00D02A9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2A90" w:rsidRPr="009C245E" w:rsidRDefault="00D02A9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5AD0" w:rsidRPr="009C245E" w:rsidRDefault="00705AD0" w:rsidP="00705AD0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02A1" w:rsidRPr="009C245E" w:rsidRDefault="003202A1" w:rsidP="00705AD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5EF8" w:rsidRPr="009C245E" w:rsidRDefault="00E65EF8" w:rsidP="008948AB">
      <w:pPr>
        <w:rPr>
          <w:rFonts w:ascii="Times New Roman" w:hAnsi="Times New Roman" w:cs="Times New Roman"/>
          <w:sz w:val="28"/>
          <w:szCs w:val="28"/>
        </w:rPr>
      </w:pPr>
    </w:p>
    <w:p w:rsidR="00E65EF8" w:rsidRPr="009C245E" w:rsidRDefault="00E65EF8" w:rsidP="00705AD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5EF8" w:rsidRPr="009C245E" w:rsidRDefault="00E65EF8" w:rsidP="00E65EF8">
      <w:pPr>
        <w:rPr>
          <w:rFonts w:ascii="Times New Roman" w:hAnsi="Times New Roman" w:cs="Times New Roman"/>
          <w:sz w:val="28"/>
          <w:szCs w:val="28"/>
        </w:rPr>
      </w:pPr>
    </w:p>
    <w:p w:rsidR="00091B94" w:rsidRPr="009C245E" w:rsidRDefault="00091B94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1B94" w:rsidRPr="009C245E" w:rsidRDefault="00091B94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582E" w:rsidRPr="009C245E" w:rsidRDefault="0091582E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5EF8" w:rsidRPr="009C245E" w:rsidRDefault="00E65EF8" w:rsidP="00E65EF8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E74B5"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349321C4" wp14:editId="0B833140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0843F" id="Прямоугольник 1" o:spid="_x0000_s1026" style="position:absolute;margin-left:33.3pt;margin-top:17.65pt;width:775.6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="00AC7DAF" w:rsidRPr="009C245E">
        <w:rPr>
          <w:rFonts w:ascii="Times New Roman" w:eastAsia="Times New Roman" w:hAnsi="Times New Roman" w:cs="Times New Roman"/>
          <w:b/>
          <w:sz w:val="28"/>
          <w:szCs w:val="28"/>
        </w:rPr>
        <w:t xml:space="preserve">ПОУРОЧНОЕ </w:t>
      </w: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ПЛАНИРОВАНИЕ ДЛЯ 1 КЛАССА</w:t>
      </w:r>
    </w:p>
    <w:p w:rsidR="00E65EF8" w:rsidRPr="009C245E" w:rsidRDefault="00E65EF8" w:rsidP="00E65EF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206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049"/>
        <w:gridCol w:w="5471"/>
      </w:tblGrid>
      <w:tr w:rsidR="008D2D1A" w:rsidRPr="009C245E" w:rsidTr="008D2D1A">
        <w:trPr>
          <w:trHeight w:val="333"/>
        </w:trPr>
        <w:tc>
          <w:tcPr>
            <w:tcW w:w="709" w:type="dxa"/>
          </w:tcPr>
          <w:p w:rsidR="008D2D1A" w:rsidRPr="009C245E" w:rsidRDefault="008D2D1A" w:rsidP="00E65EF8">
            <w:pPr>
              <w:spacing w:before="74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№</w:t>
            </w:r>
            <w:r w:rsidRPr="009C245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п/п</w:t>
            </w:r>
          </w:p>
        </w:tc>
        <w:tc>
          <w:tcPr>
            <w:tcW w:w="2977" w:type="dxa"/>
          </w:tcPr>
          <w:p w:rsidR="008D2D1A" w:rsidRPr="009C245E" w:rsidRDefault="008D2D1A" w:rsidP="008D2D1A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Тема урока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spacing w:before="74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Дата</w:t>
            </w:r>
          </w:p>
        </w:tc>
        <w:tc>
          <w:tcPr>
            <w:tcW w:w="5471" w:type="dxa"/>
          </w:tcPr>
          <w:p w:rsidR="008D2D1A" w:rsidRPr="009C245E" w:rsidRDefault="008D2D1A" w:rsidP="00E65EF8">
            <w:pPr>
              <w:spacing w:before="74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Электронные(цифровые)</w:t>
            </w:r>
            <w:r w:rsidRPr="009C245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 xml:space="preserve">образовательные </w:t>
            </w: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ресурсы</w:t>
            </w:r>
          </w:p>
        </w:tc>
      </w:tr>
      <w:tr w:rsidR="008D2D1A" w:rsidRPr="009C245E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7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hyperlink r:id="rId18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8D2D1A" w:rsidRPr="009C245E" w:rsidTr="008D2D1A">
        <w:tc>
          <w:tcPr>
            <w:tcW w:w="70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 xml:space="preserve"> </w:t>
            </w: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9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слуховой памяти. Развитие мышления.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0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способностей. Совершенствование мыслительных операций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2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0854AE" w:rsidRPr="009C245E" w:rsidRDefault="000854AE" w:rsidP="000854AE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воображения. Задание по перекладыванию спичек.</w:t>
            </w:r>
          </w:p>
          <w:p w:rsidR="008D2D1A" w:rsidRPr="009C245E" w:rsidRDefault="000854AE" w:rsidP="000854AE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Рисуем по образцу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3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8D2D1A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Развитие концентрации внимания. Развитие </w:t>
            </w: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5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lastRenderedPageBreak/>
              <w:t xml:space="preserve"> </w:t>
            </w: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6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слуховой памяти. Развитие мышления.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27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w w:val="105"/>
                  <w:sz w:val="28"/>
                  <w:szCs w:val="28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28" w:history="1">
              <w:r w:rsidR="000854AE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0854AE" w:rsidRPr="009C245E" w:rsidRDefault="000854AE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способностей. Совершенствование мыслительных операций. Графический диктант. 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9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воображения. Задания по перекладыванию счетных палочек. Рисуем по образцу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hyperlink r:id="rId30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w w:val="105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31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w w:val="105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w w:val="105"/>
                <w:sz w:val="28"/>
                <w:szCs w:val="28"/>
                <w:lang w:val="ru-RU"/>
              </w:rPr>
              <w:t>Развитие концентрации внимания. Развитие мышления. Графические диктанты</w:t>
            </w:r>
          </w:p>
        </w:tc>
        <w:tc>
          <w:tcPr>
            <w:tcW w:w="104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  <w:tcBorders>
              <w:left w:val="single" w:sz="4" w:space="0" w:color="auto"/>
            </w:tcBorders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32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33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слуховой памяти.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34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Тренировка зрительной памяти. Развитие </w:t>
            </w: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мышления. Графический диктант.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9B3CFD">
        <w:trPr>
          <w:trHeight w:val="949"/>
        </w:trPr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20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36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воображения. Задания по перекладыванию счетных палочек. Рисуем по образцу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7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43731C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8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23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внимания.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39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0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25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слуховой памяти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1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26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зрительной памяти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2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9C245E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27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 Совершенствование мыслительных операций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3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28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воображения Задания по перекладыванию счетных палочек. Рисуем по образцу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4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29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 Совершенствование мыслительных операций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5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30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6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31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Графические диктанты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7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D2D1A" w:rsidRPr="0043731C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32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слуховой памяти Развитие мышления. Графический диктант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8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D2D1A" w:rsidRPr="009C245E" w:rsidTr="009B3CFD">
        <w:tc>
          <w:tcPr>
            <w:tcW w:w="709" w:type="dxa"/>
            <w:tcBorders>
              <w:right w:val="single" w:sz="4" w:space="0" w:color="000000"/>
            </w:tcBorders>
          </w:tcPr>
          <w:p w:rsidR="008D2D1A" w:rsidRPr="009C245E" w:rsidRDefault="008D2D1A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33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:rsidR="008D2D1A" w:rsidRPr="009C245E" w:rsidRDefault="000854AE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  <w:lang w:val="ru-RU"/>
              </w:rPr>
              <w:t>Выявление уровня развития внимания, восприятия, воображения, памяти и мышления на конец учебного года</w:t>
            </w:r>
          </w:p>
        </w:tc>
        <w:tc>
          <w:tcPr>
            <w:tcW w:w="1049" w:type="dxa"/>
          </w:tcPr>
          <w:p w:rsidR="008D2D1A" w:rsidRPr="009C245E" w:rsidRDefault="008D2D1A" w:rsidP="00E65EF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8D2D1A" w:rsidRPr="009C245E" w:rsidRDefault="001B492A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49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A25F13" w:rsidRPr="009C245E" w:rsidRDefault="00A25F13" w:rsidP="00E65EF8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65EF8" w:rsidRPr="009C245E" w:rsidRDefault="00E65EF8" w:rsidP="00E65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65EF8" w:rsidRPr="009C245E" w:rsidRDefault="00AC7DAF" w:rsidP="00E65EF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t>ПОУРОЧНОЕ</w:t>
      </w:r>
      <w:r w:rsidR="00E65EF8" w:rsidRPr="009C245E">
        <w:rPr>
          <w:rFonts w:ascii="Times New Roman" w:eastAsia="Calibri" w:hAnsi="Times New Roman" w:cs="Times New Roman"/>
          <w:b/>
          <w:sz w:val="28"/>
          <w:szCs w:val="28"/>
        </w:rPr>
        <w:t xml:space="preserve"> ПЛАНИРОВАНИЕ ДЛЯ 2 КЛАССА</w:t>
      </w:r>
    </w:p>
    <w:p w:rsidR="009B3CFD" w:rsidRPr="009C245E" w:rsidRDefault="009B3CFD" w:rsidP="00E65EF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992"/>
        <w:gridCol w:w="5528"/>
      </w:tblGrid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rPr>
                <w:b/>
                <w:sz w:val="28"/>
                <w:szCs w:val="28"/>
              </w:rPr>
            </w:pPr>
            <w:r w:rsidRPr="009C245E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2977" w:type="dxa"/>
          </w:tcPr>
          <w:p w:rsidR="009B3CFD" w:rsidRPr="009C245E" w:rsidRDefault="009B3CFD" w:rsidP="00E65EF8">
            <w:pPr>
              <w:rPr>
                <w:b/>
                <w:sz w:val="28"/>
                <w:szCs w:val="28"/>
              </w:rPr>
            </w:pPr>
            <w:r w:rsidRPr="009C245E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rPr>
                <w:b/>
                <w:sz w:val="28"/>
                <w:szCs w:val="28"/>
              </w:rPr>
            </w:pPr>
            <w:r w:rsidRPr="009C245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528" w:type="dxa"/>
          </w:tcPr>
          <w:p w:rsidR="009B3CFD" w:rsidRPr="009C245E" w:rsidRDefault="009B3CFD" w:rsidP="00E65EF8">
            <w:pPr>
              <w:rPr>
                <w:b/>
                <w:sz w:val="28"/>
                <w:szCs w:val="28"/>
              </w:rPr>
            </w:pPr>
            <w:r w:rsidRPr="009C245E">
              <w:rPr>
                <w:b/>
                <w:sz w:val="28"/>
                <w:szCs w:val="28"/>
              </w:rPr>
              <w:t>Электронные ( цифровые) образовательные ресурсы</w:t>
            </w: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0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концентрации внимания. Совершенствование мыслительных операций. Развитие аналитических способностей и способности 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1" w:history="1">
              <w:r w:rsidR="00FC3753" w:rsidRPr="009C245E">
                <w:rPr>
                  <w:rStyle w:val="a9"/>
                  <w:sz w:val="28"/>
                  <w:szCs w:val="28"/>
                </w:rPr>
                <w:t>https://nsportal.ru/nachalnaya-shkola/raznoe/2021/12/30/igry-na-razvitie-vnimaniya-dlya-detey-mladshego-shkolnogo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внимания. Совершенствование мыслительных операций. Развитие аналитических способностей и способности 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  <w:hyperlink r:id="rId52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B2C4C" w:rsidRPr="009C245E" w:rsidRDefault="007B2C4C" w:rsidP="007B2C4C">
            <w:pPr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слуховой памяти. Совершенствование мыслительных операций.</w:t>
            </w:r>
          </w:p>
          <w:p w:rsidR="009B3CFD" w:rsidRPr="009C245E" w:rsidRDefault="007B2C4C" w:rsidP="007B2C4C">
            <w:pPr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аналитических способностей и способности 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  <w:hyperlink r:id="rId53" w:history="1">
              <w:r w:rsidR="0021140A" w:rsidRPr="009C245E">
                <w:rPr>
                  <w:rStyle w:val="a9"/>
                  <w:sz w:val="28"/>
                  <w:szCs w:val="28"/>
                </w:rPr>
                <w:t>https://infourok.ru/sbornik-uprazhneniy-razvitie-pamyati-mladshih-shkolnikov-854855.html</w:t>
              </w:r>
            </w:hyperlink>
          </w:p>
          <w:p w:rsidR="0021140A" w:rsidRPr="009C245E" w:rsidRDefault="0021140A" w:rsidP="00E65EF8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4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логического мышления. Обучение поиску закономерностей.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5" w:history="1">
              <w:r w:rsidR="0021140A" w:rsidRPr="009C245E">
                <w:rPr>
                  <w:rStyle w:val="a9"/>
                  <w:sz w:val="28"/>
                  <w:szCs w:val="28"/>
                </w:rPr>
                <w:t>https://externat.foxford.ru/polezno-znat/razvitie-logicheskogo-myshleniya-v-nachalnyh-klassah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6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быстроты реакции. Совершенствование мыслительных операций.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 xml:space="preserve">Развитие концентрации внимания. Совершенствование мыслительных </w:t>
            </w:r>
            <w:r w:rsidRPr="009C245E">
              <w:rPr>
                <w:sz w:val="28"/>
                <w:szCs w:val="28"/>
              </w:rPr>
              <w:lastRenderedPageBreak/>
              <w:t>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7" w:history="1">
              <w:r w:rsidR="00FC3753" w:rsidRPr="009C245E">
                <w:rPr>
                  <w:rStyle w:val="a9"/>
                  <w:sz w:val="28"/>
                  <w:szCs w:val="28"/>
                </w:rPr>
                <w:t>https://nsportal.ru/nachalnaya-shkola/raznoe/2021/12/30/igry-na-razvitie-vnimaniya-dlya-detey-mladshego-shkolnogo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внимания. Совершенствование 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8" w:history="1">
              <w:r w:rsidR="00FC3753" w:rsidRPr="009C245E">
                <w:rPr>
                  <w:rStyle w:val="a9"/>
                  <w:sz w:val="28"/>
                  <w:szCs w:val="28"/>
                </w:rPr>
                <w:t>https://nsportal.ru/nachalnaya-shkola/raznoe/2021/12/30/igry-na-razvitie-vnimaniya-dlya-detey-mladshego-shkolnogo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слуховой памяти. Совершенствование 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59" w:history="1">
              <w:r w:rsidR="0021140A" w:rsidRPr="009C245E">
                <w:rPr>
                  <w:rStyle w:val="a9"/>
                  <w:sz w:val="28"/>
                  <w:szCs w:val="28"/>
                </w:rPr>
                <w:t>https://infourok.ru/sbornik-uprazhneniy-razvitie-pamyati-mladshih-shkolnikov-854855.html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зрительной памяти. Совершенствование 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0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логического мышления. Обучение поиску закономерностей.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1" w:history="1">
              <w:r w:rsidR="0021140A" w:rsidRPr="009C245E">
                <w:rPr>
                  <w:rStyle w:val="a9"/>
                  <w:sz w:val="28"/>
                  <w:szCs w:val="28"/>
                </w:rPr>
                <w:t>https://externat.foxford.ru/polezno-znat/razvitie-logicheskogo-myshleniya-v-nachalnyh-klassah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2" w:history="1">
              <w:r w:rsidR="0021140A" w:rsidRPr="009C245E">
                <w:rPr>
                  <w:rStyle w:val="a9"/>
                  <w:sz w:val="28"/>
                  <w:szCs w:val="28"/>
                </w:rPr>
                <w:t>https://kopilkaurokov.ru/nachalniyeKlassi/prochee/komplieksighrovykhzadaniidliarazvitiiatvorchieskoghovoobrazhieniiamyshlieniiapamiatimladshikhshkolnikov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быстроты реакции. Совершенствование 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3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концентрации внимания. Совершенствование 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4" w:history="1">
              <w:r w:rsidR="00FC3753" w:rsidRPr="009C245E">
                <w:rPr>
                  <w:rStyle w:val="a9"/>
                  <w:sz w:val="28"/>
                  <w:szCs w:val="28"/>
                </w:rPr>
                <w:t>https://nsportal.ru/nachalnaya-shkola/raznoe/2021/12/30/igry-na-razvitie-vnimaniya-dlya-detey-mladshego-shkolnogo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внимания. Совершенствование мыслительных операций.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5" w:history="1">
              <w:r w:rsidR="00FC3753" w:rsidRPr="009C245E">
                <w:rPr>
                  <w:rStyle w:val="a9"/>
                  <w:sz w:val="28"/>
                  <w:szCs w:val="28"/>
                </w:rPr>
                <w:t>https://nsportal.ru/nachalnaya-shkola/raznoe/2021/12/30/igry-na-razvitie-vnimaniya-dlya-detey-mladshego-shkolnogo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 xml:space="preserve">Тренировка слуховой памяти. Совершенствование </w:t>
            </w:r>
            <w:r w:rsidRPr="009C245E">
              <w:rPr>
                <w:sz w:val="28"/>
                <w:szCs w:val="28"/>
              </w:rPr>
              <w:lastRenderedPageBreak/>
              <w:t>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6" w:history="1">
              <w:r w:rsidR="0021140A" w:rsidRPr="009C245E">
                <w:rPr>
                  <w:rStyle w:val="a9"/>
                  <w:sz w:val="28"/>
                  <w:szCs w:val="28"/>
                </w:rPr>
                <w:t>https://infourok.ru/sbornik-uprazhneniy-razvitie-pamyati-mladshih-shkolnikov-854855.html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зрительной памяти. Совершенствование мыслительных операций.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7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логического мышления. Обучение поиску закономерностей.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68" w:history="1">
              <w:r w:rsidR="0021140A" w:rsidRPr="009C245E">
                <w:rPr>
                  <w:rStyle w:val="a9"/>
                  <w:sz w:val="28"/>
                  <w:szCs w:val="28"/>
                </w:rPr>
                <w:t>https://externat.foxford.ru/polezno-znat/razvitie-logicheskogo-myshleniya-v-nachalnyh-klassah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воображения. Развитие наглядно-образного мышления. Ребусы.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b/>
                <w:sz w:val="28"/>
                <w:szCs w:val="28"/>
              </w:rPr>
            </w:pPr>
            <w:hyperlink r:id="rId69" w:history="1">
              <w:r w:rsidR="0021140A" w:rsidRPr="009C245E">
                <w:rPr>
                  <w:rStyle w:val="a9"/>
                  <w:sz w:val="28"/>
                  <w:szCs w:val="28"/>
                </w:rPr>
                <w:t>https://kopilkaurokov.ru/nachalniyeKlassi/prochee/komplieksighrovykhzad</w:t>
              </w:r>
              <w:r w:rsidR="0021140A" w:rsidRPr="009C245E">
                <w:rPr>
                  <w:rStyle w:val="a9"/>
                  <w:b/>
                  <w:sz w:val="28"/>
                  <w:szCs w:val="28"/>
                </w:rPr>
                <w:t>aniidliarazvitiiatvorchieskoghovoobrazhieniiamyshlieniiapamiatimladshikhshkolnikov</w:t>
              </w:r>
            </w:hyperlink>
          </w:p>
          <w:p w:rsidR="0021140A" w:rsidRPr="009C245E" w:rsidRDefault="0021140A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быстроты реакции. Совершенствование мыслительных операций. 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концентрации внимания. Совершенствование мыслительных операций.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0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внимания. Совершенствование мыслительных операций. Развитие способности 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25</w:t>
            </w:r>
          </w:p>
        </w:tc>
        <w:tc>
          <w:tcPr>
            <w:tcW w:w="2977" w:type="dxa"/>
            <w:shd w:val="clear" w:color="auto" w:fill="auto"/>
          </w:tcPr>
          <w:p w:rsidR="007B2C4C" w:rsidRPr="009C245E" w:rsidRDefault="007B2C4C" w:rsidP="007B2C4C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слуховой памяти</w:t>
            </w:r>
          </w:p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мыслительных операций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1" w:history="1">
              <w:r w:rsidR="0021140A" w:rsidRPr="009C245E">
                <w:rPr>
                  <w:rStyle w:val="a9"/>
                  <w:sz w:val="28"/>
                  <w:szCs w:val="28"/>
                </w:rPr>
                <w:t>https://infourok.ru/sbornik-uprazhneniy-razvitie-pamyati-mladshih-shkolnikov-854855.html</w:t>
              </w:r>
            </w:hyperlink>
          </w:p>
          <w:p w:rsidR="0021140A" w:rsidRPr="009C245E" w:rsidRDefault="0021140A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7B2C4C" w:rsidRPr="009C245E" w:rsidRDefault="007B2C4C" w:rsidP="007B2C4C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зрительной памяти</w:t>
            </w:r>
          </w:p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мыслительных операций.</w:t>
            </w:r>
            <w:r w:rsidRPr="009C245E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9C245E">
              <w:rPr>
                <w:sz w:val="28"/>
                <w:szCs w:val="28"/>
              </w:rPr>
              <w:t xml:space="preserve">Развитие способности </w:t>
            </w:r>
            <w:r w:rsidRPr="009C245E">
              <w:rPr>
                <w:sz w:val="28"/>
                <w:szCs w:val="28"/>
              </w:rPr>
              <w:lastRenderedPageBreak/>
              <w:t>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2" w:history="1">
              <w:r w:rsidR="0021140A" w:rsidRPr="009C245E">
                <w:rPr>
                  <w:rStyle w:val="a9"/>
                  <w:sz w:val="28"/>
                  <w:szCs w:val="28"/>
                </w:rPr>
                <w:t>https://infourok.ru/sbornik-uprazhneniy-razvitie-pamyati-mladshih-shkolnikov-854855.html</w:t>
              </w:r>
            </w:hyperlink>
          </w:p>
          <w:p w:rsidR="0021140A" w:rsidRPr="009C245E" w:rsidRDefault="0021140A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:rsidR="007B2C4C" w:rsidRPr="009C245E" w:rsidRDefault="007B2C4C" w:rsidP="007B2C4C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логического мышления</w:t>
            </w:r>
          </w:p>
          <w:p w:rsidR="007B2C4C" w:rsidRPr="009C245E" w:rsidRDefault="007B2C4C" w:rsidP="007B2C4C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Обучение поиску закономерностей</w:t>
            </w:r>
          </w:p>
          <w:p w:rsidR="009B3CFD" w:rsidRPr="009C245E" w:rsidRDefault="007B2C4C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аналитических способностей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3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воображения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наглядно-образного мышления. Ребусы.</w:t>
            </w:r>
          </w:p>
          <w:p w:rsidR="009B3CFD" w:rsidRPr="009C245E" w:rsidRDefault="006E1CC4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Задания по перекладыванию спичек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1140A" w:rsidRPr="009C245E" w:rsidRDefault="001B492A" w:rsidP="0021140A">
            <w:pPr>
              <w:spacing w:before="24"/>
              <w:rPr>
                <w:sz w:val="28"/>
                <w:szCs w:val="28"/>
              </w:rPr>
            </w:pPr>
            <w:hyperlink r:id="rId74" w:history="1">
              <w:r w:rsidR="0021140A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29</w:t>
            </w:r>
          </w:p>
        </w:tc>
        <w:tc>
          <w:tcPr>
            <w:tcW w:w="2977" w:type="dxa"/>
            <w:shd w:val="clear" w:color="auto" w:fill="auto"/>
          </w:tcPr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быстроты реакции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мыслительных операций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способности рассуждать</w:t>
            </w:r>
          </w:p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концентрации внимания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мыслительных операций</w:t>
            </w:r>
          </w:p>
          <w:p w:rsidR="009B3CFD" w:rsidRPr="009C245E" w:rsidRDefault="006E1CC4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аналитических способностей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5" w:history="1">
              <w:r w:rsidR="00FC3753" w:rsidRPr="009C245E">
                <w:rPr>
                  <w:rStyle w:val="a9"/>
                  <w:sz w:val="28"/>
                  <w:szCs w:val="28"/>
                </w:rPr>
                <w:t>https://nsportal.ru/nachalnaya-shkola/raznoe/2021/12/30/igry-na-razvitie-vnimaniya-dlya-detey-mladshego-shkolnogo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внимания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мыслительных операций</w:t>
            </w:r>
          </w:p>
          <w:p w:rsidR="009B3CFD" w:rsidRPr="009C245E" w:rsidRDefault="006E1CC4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способности 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32</w:t>
            </w:r>
          </w:p>
        </w:tc>
        <w:tc>
          <w:tcPr>
            <w:tcW w:w="2977" w:type="dxa"/>
            <w:shd w:val="clear" w:color="auto" w:fill="auto"/>
          </w:tcPr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слуховой памяти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 xml:space="preserve">Совершенствование мыслительных </w:t>
            </w:r>
            <w:r w:rsidRPr="009C245E">
              <w:rPr>
                <w:sz w:val="28"/>
                <w:szCs w:val="28"/>
              </w:rPr>
              <w:lastRenderedPageBreak/>
              <w:t>операций</w:t>
            </w:r>
          </w:p>
          <w:p w:rsidR="009B3CFD" w:rsidRPr="009C245E" w:rsidRDefault="006E1CC4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аналитических способностей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6" w:history="1">
              <w:r w:rsidR="00FC3753" w:rsidRPr="009C245E">
                <w:rPr>
                  <w:rStyle w:val="a9"/>
                  <w:sz w:val="28"/>
                  <w:szCs w:val="28"/>
                </w:rPr>
                <w:t>https://uchi.ru/marathons/teachers</w:t>
              </w:r>
            </w:hyperlink>
          </w:p>
          <w:p w:rsidR="00FC3753" w:rsidRPr="009C245E" w:rsidRDefault="00FC3753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2977" w:type="dxa"/>
            <w:shd w:val="clear" w:color="auto" w:fill="auto"/>
          </w:tcPr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Тренировка зрительной памяти</w:t>
            </w:r>
          </w:p>
          <w:p w:rsidR="006E1CC4" w:rsidRPr="009C245E" w:rsidRDefault="006E1CC4" w:rsidP="006E1CC4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Совершенствование мыслительных операций</w:t>
            </w:r>
          </w:p>
          <w:p w:rsidR="009B3CFD" w:rsidRPr="009C245E" w:rsidRDefault="006E1CC4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Развитие способности рассуждать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9B3CFD" w:rsidRPr="009C245E" w:rsidRDefault="001B492A" w:rsidP="00E65EF8">
            <w:pPr>
              <w:spacing w:before="24"/>
              <w:rPr>
                <w:sz w:val="28"/>
                <w:szCs w:val="28"/>
              </w:rPr>
            </w:pPr>
            <w:hyperlink r:id="rId77" w:history="1">
              <w:r w:rsidR="0021140A" w:rsidRPr="009C245E">
                <w:rPr>
                  <w:rStyle w:val="a9"/>
                  <w:sz w:val="28"/>
                  <w:szCs w:val="28"/>
                </w:rPr>
                <w:t>https://infourok.ru/sbornik-uprazhneniy-razvitie-pamyati-mladshih-shkolnikov-854855.html</w:t>
              </w:r>
            </w:hyperlink>
          </w:p>
          <w:p w:rsidR="0021140A" w:rsidRPr="009C245E" w:rsidRDefault="0021140A" w:rsidP="00E65EF8">
            <w:pPr>
              <w:spacing w:before="24"/>
              <w:rPr>
                <w:sz w:val="28"/>
                <w:szCs w:val="28"/>
              </w:rPr>
            </w:pPr>
          </w:p>
        </w:tc>
      </w:tr>
      <w:tr w:rsidR="009B3CFD" w:rsidRPr="009C245E" w:rsidTr="006D7A12">
        <w:tc>
          <w:tcPr>
            <w:tcW w:w="709" w:type="dxa"/>
          </w:tcPr>
          <w:p w:rsidR="009B3CFD" w:rsidRPr="009C245E" w:rsidRDefault="009B3CFD" w:rsidP="00E65EF8">
            <w:pPr>
              <w:spacing w:before="24"/>
              <w:rPr>
                <w:sz w:val="28"/>
                <w:szCs w:val="28"/>
              </w:rPr>
            </w:pPr>
            <w:r w:rsidRPr="009C245E">
              <w:rPr>
                <w:sz w:val="28"/>
                <w:szCs w:val="28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9B3CFD" w:rsidRPr="009C245E" w:rsidRDefault="006E1CC4" w:rsidP="00E65EF8">
            <w:pPr>
              <w:spacing w:before="24"/>
              <w:rPr>
                <w:bCs/>
                <w:sz w:val="28"/>
                <w:szCs w:val="28"/>
              </w:rPr>
            </w:pPr>
            <w:r w:rsidRPr="009C245E">
              <w:rPr>
                <w:bCs/>
                <w:sz w:val="28"/>
                <w:szCs w:val="28"/>
              </w:rPr>
              <w:t>Выявление уровня развития внимания, восприятия, воображения, памяти и мышления на конец учебного года</w:t>
            </w:r>
          </w:p>
        </w:tc>
        <w:tc>
          <w:tcPr>
            <w:tcW w:w="992" w:type="dxa"/>
          </w:tcPr>
          <w:p w:rsidR="009B3CFD" w:rsidRPr="009C245E" w:rsidRDefault="009B3CFD" w:rsidP="00E65EF8">
            <w:pPr>
              <w:spacing w:before="24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FC3753" w:rsidRPr="009C245E" w:rsidRDefault="00FC3753" w:rsidP="00FC3753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</w:p>
        </w:tc>
      </w:tr>
    </w:tbl>
    <w:p w:rsidR="00E65EF8" w:rsidRPr="009C245E" w:rsidRDefault="00AC7DAF" w:rsidP="00456773">
      <w:pPr>
        <w:keepNext/>
        <w:keepLines/>
        <w:spacing w:before="240"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ПОУРОЧНОЕ</w:t>
      </w:r>
      <w:r w:rsidR="00E65EF8" w:rsidRPr="009C245E">
        <w:rPr>
          <w:rFonts w:ascii="Times New Roman" w:eastAsia="Times New Roman" w:hAnsi="Times New Roman" w:cs="Times New Roman"/>
          <w:noProof/>
          <w:color w:val="2E74B5"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3051DF2" wp14:editId="365AA182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DEAAC" id="Прямоугольник 2" o:spid="_x0000_s1026" style="position:absolute;margin-left:33.3pt;margin-top:17.65pt;width:775.6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="00E65EF8" w:rsidRPr="009C245E"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 xml:space="preserve"> </w:t>
      </w:r>
      <w:r w:rsidR="00E65EF8" w:rsidRPr="009C245E">
        <w:rPr>
          <w:rFonts w:ascii="Times New Roman" w:eastAsia="Times New Roman" w:hAnsi="Times New Roman" w:cs="Times New Roman"/>
          <w:b/>
          <w:sz w:val="28"/>
          <w:szCs w:val="28"/>
        </w:rPr>
        <w:t>ПЛАНИРОВАНИЕ ДЛЯ 3 КЛАССА</w:t>
      </w:r>
    </w:p>
    <w:p w:rsidR="00E65EF8" w:rsidRPr="009C245E" w:rsidRDefault="00E65EF8" w:rsidP="00E65EF8">
      <w:pPr>
        <w:widowControl w:val="0"/>
        <w:autoSpaceDE w:val="0"/>
        <w:autoSpaceDN w:val="0"/>
        <w:spacing w:before="2"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0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977"/>
        <w:gridCol w:w="1049"/>
        <w:gridCol w:w="5471"/>
      </w:tblGrid>
      <w:tr w:rsidR="009B3CFD" w:rsidRPr="009C245E" w:rsidTr="009B3CFD">
        <w:trPr>
          <w:trHeight w:val="333"/>
        </w:trPr>
        <w:tc>
          <w:tcPr>
            <w:tcW w:w="584" w:type="dxa"/>
          </w:tcPr>
          <w:p w:rsidR="009B3CFD" w:rsidRPr="009C245E" w:rsidRDefault="009B3CFD" w:rsidP="00E65EF8">
            <w:pPr>
              <w:spacing w:before="74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№</w:t>
            </w:r>
            <w:r w:rsidRPr="009C245E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  <w:r w:rsidRPr="009C245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п/п</w:t>
            </w:r>
          </w:p>
        </w:tc>
        <w:tc>
          <w:tcPr>
            <w:tcW w:w="2977" w:type="dxa"/>
          </w:tcPr>
          <w:p w:rsidR="009B3CFD" w:rsidRPr="009C245E" w:rsidRDefault="00FB5DE0" w:rsidP="00E65EF8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  <w:lang w:val="ru-RU"/>
              </w:rPr>
              <w:t>Тема урока</w:t>
            </w:r>
          </w:p>
          <w:p w:rsidR="009B3CFD" w:rsidRPr="009C245E" w:rsidRDefault="009B3CFD" w:rsidP="00FB5DE0">
            <w:pPr>
              <w:tabs>
                <w:tab w:val="left" w:pos="1359"/>
                <w:tab w:val="left" w:pos="2223"/>
                <w:tab w:val="left" w:pos="2552"/>
              </w:tabs>
              <w:spacing w:before="74"/>
              <w:ind w:right="5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49" w:type="dxa"/>
          </w:tcPr>
          <w:p w:rsidR="009B3CFD" w:rsidRPr="009C245E" w:rsidRDefault="009B3CFD" w:rsidP="00E65EF8">
            <w:pPr>
              <w:spacing w:before="74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Дата</w:t>
            </w:r>
            <w:r w:rsidRPr="009C245E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</w:p>
        </w:tc>
        <w:tc>
          <w:tcPr>
            <w:tcW w:w="5471" w:type="dxa"/>
          </w:tcPr>
          <w:p w:rsidR="009B3CFD" w:rsidRPr="009C245E" w:rsidRDefault="009B3CFD" w:rsidP="00E65EF8">
            <w:pPr>
              <w:spacing w:before="74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Электронные</w:t>
            </w:r>
            <w:r w:rsidRPr="009C245E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(цифровые)</w:t>
            </w:r>
            <w:r w:rsidRPr="009C245E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  <w:r w:rsidRPr="009C245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8"/>
                <w:szCs w:val="28"/>
              </w:rPr>
              <w:t>образовательные</w:t>
            </w:r>
            <w:r w:rsidRPr="009C245E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8"/>
                <w:szCs w:val="28"/>
              </w:rPr>
              <w:t xml:space="preserve"> </w:t>
            </w:r>
            <w:r w:rsidRPr="009C245E">
              <w:rPr>
                <w:rFonts w:ascii="Times New Roman" w:eastAsia="Times New Roman" w:hAnsi="Times New Roman" w:cs="Times New Roman"/>
                <w:b/>
                <w:w w:val="105"/>
                <w:sz w:val="28"/>
                <w:szCs w:val="28"/>
              </w:rPr>
              <w:t>ресурсы</w:t>
            </w: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 xml:space="preserve">1 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Выявление уровня развития внимания, восприятия, воображения, памяти и мышления (вводный урок)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78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https://infourok.ru/psihologicheskiy-trening-na-razvitie-vnimaniya-1805870.html</w:t>
              </w:r>
            </w:hyperlink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456773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79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зрительной памяти. Развитие</w:t>
            </w:r>
            <w:r w:rsidR="0053738C"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м</w:t>
            </w: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ышления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Развитие аналитических способностей. Совершенствование мыслительных операций. Графический </w:t>
            </w: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80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6.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мыслительных операций.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81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 Развитие мышления.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2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  <w:p w:rsidR="00A25F13" w:rsidRPr="009C245E" w:rsidRDefault="00A25F13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3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11.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12.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84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слуховой памяти. Развитие мышления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85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16.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слуховой памяти. Развитие мышления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A25F13" w:rsidRPr="009C245E" w:rsidRDefault="001B492A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86" w:history="1">
              <w:r w:rsidR="00A25F1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977" w:type="dxa"/>
          </w:tcPr>
          <w:p w:rsidR="009B3CFD" w:rsidRPr="009C245E" w:rsidRDefault="00A25F13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18.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53738C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7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19.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20.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аналитических способностей.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53738C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88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21.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22.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воображения.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53738C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9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23.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Задания по перекладыванию спичек. Рисуем по образцу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24.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25.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53738C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0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26.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1B492A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1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https://nashol.me/2013091173491/unim-umnikam-i-umnicam-3-klass-rabochaya-tetrad-chast-1-holodova-o-a-</w:t>
              </w:r>
            </w:hyperlink>
          </w:p>
          <w:p w:rsidR="0053738C" w:rsidRPr="009C245E" w:rsidRDefault="0053738C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27.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28.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Развитие концентрации внимания. Тренировка </w:t>
            </w: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53738C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2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https://nashol.me/2013091173491/unim-umnikam-i-umnicam-3-klass-rabochaya-tetrad-</w:t>
              </w:r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lastRenderedPageBreak/>
                <w:t>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30.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3CFD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31.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9B3CFD" w:rsidRPr="009C245E" w:rsidRDefault="001B492A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3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https://nashol.me/2013091173491/unim-umnikam-i-umnicam-3-klass-rabochaya-tetrad-chast-1-holodova-o-a-2010.html</w:t>
              </w:r>
            </w:hyperlink>
          </w:p>
          <w:p w:rsidR="0053738C" w:rsidRPr="009C245E" w:rsidRDefault="0053738C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32.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5619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94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B3CFD" w:rsidRPr="0043731C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33.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 Развитие мышления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1" w:type="dxa"/>
          </w:tcPr>
          <w:p w:rsidR="0053738C" w:rsidRPr="009C245E" w:rsidRDefault="001B492A" w:rsidP="00456773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95" w:history="1">
              <w:r w:rsidR="0053738C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https://nashol.me/2013091173491/unim-umnikam-i-umnicam-3-klass-rabochaya-tetrad-chast-1-holodova-o-a-2010.html</w:t>
              </w:r>
            </w:hyperlink>
          </w:p>
        </w:tc>
      </w:tr>
      <w:tr w:rsidR="009B3CFD" w:rsidRPr="009C245E" w:rsidTr="009B3CFD">
        <w:tc>
          <w:tcPr>
            <w:tcW w:w="584" w:type="dxa"/>
          </w:tcPr>
          <w:p w:rsidR="009B3CFD" w:rsidRPr="009C245E" w:rsidRDefault="009B3CFD" w:rsidP="00E65EF8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34.</w:t>
            </w:r>
          </w:p>
        </w:tc>
        <w:tc>
          <w:tcPr>
            <w:tcW w:w="2977" w:type="dxa"/>
          </w:tcPr>
          <w:p w:rsidR="009B3CFD" w:rsidRPr="009C245E" w:rsidRDefault="0053738C" w:rsidP="00456773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Выявление уровня развития внимания, восприятия, воображения, памяти и мышления на конец учебного года</w:t>
            </w:r>
          </w:p>
        </w:tc>
        <w:tc>
          <w:tcPr>
            <w:tcW w:w="1049" w:type="dxa"/>
          </w:tcPr>
          <w:p w:rsidR="009B3CFD" w:rsidRPr="009C245E" w:rsidRDefault="009B3CFD" w:rsidP="0045677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471" w:type="dxa"/>
          </w:tcPr>
          <w:p w:rsidR="009B3CFD" w:rsidRPr="009C245E" w:rsidRDefault="009B5619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96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456773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56773" w:rsidRPr="009C245E" w:rsidRDefault="00456773" w:rsidP="00456773">
      <w:pPr>
        <w:spacing w:after="0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C07DD2" w:rsidRPr="009C245E" w:rsidRDefault="00C07DD2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C07DD2" w:rsidRPr="009C245E" w:rsidRDefault="00C07DD2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C07DD2" w:rsidRPr="009C245E" w:rsidRDefault="00C07DD2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9C245E" w:rsidRDefault="009C245E" w:rsidP="00456773">
      <w:pP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</w:pPr>
    </w:p>
    <w:p w:rsidR="00A2406A" w:rsidRPr="009C245E" w:rsidRDefault="006D7A12" w:rsidP="00AC7DA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 xml:space="preserve">                </w:t>
      </w:r>
      <w:r w:rsidR="00A2406A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/>
        </w:rPr>
        <w:t>ПОУРОЧНОЕ ПЛАНИРОВАНИЕ ДЛЯ 4 КЛАССА</w:t>
      </w:r>
    </w:p>
    <w:tbl>
      <w:tblPr>
        <w:tblStyle w:val="TableNormal1"/>
        <w:tblpPr w:leftFromText="180" w:rightFromText="180" w:vertAnchor="page" w:horzAnchor="margin" w:tblpX="-418" w:tblpY="2581"/>
        <w:tblW w:w="96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835"/>
        <w:gridCol w:w="850"/>
        <w:gridCol w:w="5096"/>
      </w:tblGrid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97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98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99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hyperlink r:id="rId100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аналитических способностей.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01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логического мышления.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hyperlink r:id="rId102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мыслительных операций.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03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9B561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04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05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аналитических </w:t>
            </w: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способностей. Совершенствование мыслительных операций.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6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https://www.liveinternet.ru/users/3568363/p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07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08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www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liveinternet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users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/3568363/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post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225354837</w:t>
              </w:r>
            </w:hyperlink>
          </w:p>
          <w:p w:rsidR="00456773" w:rsidRPr="009C245E" w:rsidRDefault="00456773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слуховой памяти. Развитие мышления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109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14.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10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www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liveinternet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users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/3568363/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post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15.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11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16.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слуховой памяти. Развитие мышления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12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www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liveinternet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users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/3568363/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post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225354837</w:t>
              </w:r>
            </w:hyperlink>
          </w:p>
          <w:p w:rsidR="00456773" w:rsidRPr="009C245E" w:rsidRDefault="00456773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17.</w:t>
            </w:r>
          </w:p>
        </w:tc>
        <w:tc>
          <w:tcPr>
            <w:tcW w:w="2835" w:type="dxa"/>
          </w:tcPr>
          <w:p w:rsidR="00AC7DAF" w:rsidRPr="009C245E" w:rsidRDefault="00456773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зрительной памяти. Развитие мышления.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113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18.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воображения. Задания по перекладыванию спичек. 1 https://www.liveinternet.ru/users/3568363/post225354837 Рисуем по образцу.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4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19.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Развитие концентрации внимания. Тренировка </w:t>
            </w: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внимания. 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15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аналитических способностей.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456773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116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https://www.liveinternet.ru/users/3568363/post225354837</w:t>
              </w:r>
            </w:hyperlink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21.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мыслительных операций.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117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22.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воображения.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456773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8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https://www.liveinternet.ru/users/3568363/post225354837</w:t>
              </w:r>
            </w:hyperlink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23.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Задания по перекладыванию спичек. Рисуем по образцу.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119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24.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логического мышления.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456773" w:rsidRPr="009C245E" w:rsidRDefault="001B492A" w:rsidP="00E95B44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0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25.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Совершенствование мыслительных операций.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AC7DAF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26.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1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27.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22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AC7DAF" w:rsidRPr="0043731C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28.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 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3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29.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124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30.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Тренировка внимания. Развитие мышления. </w:t>
            </w: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456773" w:rsidRPr="009C245E" w:rsidRDefault="001B492A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hyperlink r:id="rId125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://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www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liveinternet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users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/3568363/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post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225354837</w:t>
              </w:r>
            </w:hyperlink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lastRenderedPageBreak/>
              <w:t>31.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Федеральный портал «Российское образование» </w:t>
            </w:r>
            <w:hyperlink r:id="rId126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9C245E" w:rsidTr="00A2406A">
        <w:trPr>
          <w:trHeight w:val="122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32.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Тренировка внимания.Развитие мышления. Графический диктант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27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https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www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liveinternet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ru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users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/3568363/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</w:rPr>
                <w:t>post</w:t>
              </w:r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225354837</w:t>
              </w:r>
            </w:hyperlink>
          </w:p>
          <w:p w:rsidR="00456773" w:rsidRPr="009C245E" w:rsidRDefault="00456773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7DAF" w:rsidRPr="009C245E" w:rsidTr="00A2406A">
        <w:trPr>
          <w:trHeight w:val="1235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33.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концентрации внимания. Тренировка внимания. Развитие мышления.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6" w:type="dxa"/>
          </w:tcPr>
          <w:p w:rsidR="00AC7DAF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  <w:r w:rsidRPr="009C245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  <w:t xml:space="preserve">Федеральный портал «Российское образование» </w:t>
            </w:r>
            <w:hyperlink r:id="rId128" w:history="1">
              <w:r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 w:eastAsia="ru-RU"/>
                </w:rPr>
                <w:t>http://www.edu.ru</w:t>
              </w:r>
            </w:hyperlink>
          </w:p>
          <w:p w:rsidR="009B5619" w:rsidRPr="009C245E" w:rsidRDefault="009B5619" w:rsidP="00FB5DE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 w:eastAsia="ru-RU"/>
              </w:rPr>
            </w:pPr>
          </w:p>
        </w:tc>
      </w:tr>
      <w:tr w:rsidR="00AC7DAF" w:rsidRPr="009C245E" w:rsidTr="00A2406A">
        <w:trPr>
          <w:trHeight w:val="669"/>
        </w:trPr>
        <w:tc>
          <w:tcPr>
            <w:tcW w:w="859" w:type="dxa"/>
          </w:tcPr>
          <w:p w:rsidR="00AC7DAF" w:rsidRPr="009C245E" w:rsidRDefault="00AC7DAF" w:rsidP="00FB5DE0">
            <w:pPr>
              <w:ind w:left="76"/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</w:pPr>
            <w:r w:rsidRPr="009C245E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34.</w:t>
            </w:r>
          </w:p>
        </w:tc>
        <w:tc>
          <w:tcPr>
            <w:tcW w:w="2835" w:type="dxa"/>
          </w:tcPr>
          <w:p w:rsidR="00AC7DAF" w:rsidRPr="009C245E" w:rsidRDefault="00E95B44" w:rsidP="00FB5DE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4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Выявление уровня развития внимания, восприятия, воображения, памяти и мышления на конец учебного года</w:t>
            </w:r>
          </w:p>
        </w:tc>
        <w:tc>
          <w:tcPr>
            <w:tcW w:w="850" w:type="dxa"/>
          </w:tcPr>
          <w:p w:rsidR="00AC7DAF" w:rsidRPr="009C245E" w:rsidRDefault="00AC7DAF" w:rsidP="00FB5DE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096" w:type="dxa"/>
          </w:tcPr>
          <w:p w:rsidR="00AC7DAF" w:rsidRPr="009C245E" w:rsidRDefault="001B492A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r:id="rId129" w:history="1">
              <w:r w:rsidR="00456773" w:rsidRPr="009C245E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lang w:val="ru-RU"/>
                </w:rPr>
                <w:t>https://www.liveinternet.ru/users/3568363/post225354837</w:t>
              </w:r>
            </w:hyperlink>
          </w:p>
          <w:p w:rsidR="00456773" w:rsidRPr="009C245E" w:rsidRDefault="00456773" w:rsidP="00FB5DE0">
            <w:pPr>
              <w:ind w:left="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675E5" w:rsidRPr="009C245E" w:rsidRDefault="009675E5" w:rsidP="009675E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5E5" w:rsidRPr="009C245E" w:rsidRDefault="009675E5" w:rsidP="00E95B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B7B" w:rsidRPr="009C245E" w:rsidRDefault="002E3B7B" w:rsidP="009675E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B7B" w:rsidRPr="009C245E" w:rsidRDefault="002E3B7B" w:rsidP="009675E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B7B" w:rsidRPr="009C245E" w:rsidRDefault="002E3B7B" w:rsidP="009675E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B7B" w:rsidRPr="009C245E" w:rsidRDefault="002E3B7B" w:rsidP="009675E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B7B" w:rsidRPr="009C245E" w:rsidRDefault="002E3B7B" w:rsidP="009675E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B7B" w:rsidRPr="009C245E" w:rsidRDefault="002E3B7B" w:rsidP="009675E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P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P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P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P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P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P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245E" w:rsidRDefault="009C245E" w:rsidP="009675E5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406A" w:rsidRDefault="0072224E" w:rsidP="0072224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</w:p>
    <w:p w:rsidR="00A2406A" w:rsidRDefault="00A2406A" w:rsidP="0072224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75E5" w:rsidRPr="009C245E" w:rsidRDefault="009675E5" w:rsidP="0072224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Методические материалы для учителя</w:t>
      </w:r>
    </w:p>
    <w:p w:rsidR="00E95B44" w:rsidRPr="009C245E" w:rsidRDefault="00E95B44" w:rsidP="00E95B4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b/>
          <w:bCs/>
          <w:sz w:val="28"/>
          <w:szCs w:val="28"/>
        </w:rPr>
        <w:t>Литература для учителя: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 Айзенк Х. и Эванс Д. Как проверить способности вашего ребенка.- М., 1996.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 Акимова М.К., Козлова В.Т. Коррекционно-развивающие упражнения для учащихся 1-3 классов.-М.,1993.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 Баррет С.Тайны мозга .-Санкт- Петербург,1997.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Башаева Т.В. Развития восприятия удетей.- Ярославль, 1998.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 Бесова М.А. В школе и на отдыхе.-Ярославль,1998.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Васильева Н.Н., Новоторцева Н.В. Развивающие игры.- Ярославль,1996.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Венгер А.Л. Психологическое консультирование и диагностика. — М.: Генезис, 2001.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 Венгер Л.А., Венгер А.А. Домашняя школа мышления. - М.,1985.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ДеннисонП., Деннисон Г. Гимнастика для развития умственных способностей.-М.,1992.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Дьяченко О.М. Лото “Веселые человечки”. – М.: Линка-пресс, 2003.</w:t>
      </w:r>
    </w:p>
    <w:p w:rsidR="00E95B44" w:rsidRPr="009C245E" w:rsidRDefault="00E95B44" w:rsidP="00E95B44">
      <w:pPr>
        <w:numPr>
          <w:ilvl w:val="0"/>
          <w:numId w:val="3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Холодова О., «Юным умникам и умницам: Задания по развитию познавательных способностей (6-7 лет). - Москва: РОСТ книга, 2007 г  </w:t>
      </w:r>
    </w:p>
    <w:p w:rsidR="009675E5" w:rsidRPr="009C245E" w:rsidRDefault="009675E5" w:rsidP="009675E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675E5" w:rsidRPr="009C245E" w:rsidRDefault="009675E5" w:rsidP="009675E5">
      <w:pPr>
        <w:keepNext/>
        <w:keepLines/>
        <w:spacing w:before="40" w:after="0" w:line="36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ЦИФРОВЫЕОБРАЗОВАТЕЛЬНЫЕРЕСУРСЫ</w:t>
      </w:r>
      <w:r w:rsidR="007E6272" w:rsidRPr="009C24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7E6272" w:rsidRPr="009C24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РЕСУРСЫ</w:t>
      </w:r>
      <w:r w:rsidR="007E6272" w:rsidRPr="009C24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СЕТИ</w:t>
      </w:r>
      <w:r w:rsidR="007E6272" w:rsidRPr="009C245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9C245E">
        <w:rPr>
          <w:rFonts w:ascii="Times New Roman" w:eastAsia="Times New Roman" w:hAnsi="Times New Roman" w:cs="Times New Roman"/>
          <w:b/>
          <w:sz w:val="28"/>
          <w:szCs w:val="28"/>
        </w:rPr>
        <w:t>ИНТЕРНЕТ.</w:t>
      </w:r>
    </w:p>
    <w:p w:rsidR="009675E5" w:rsidRPr="009C245E" w:rsidRDefault="009675E5" w:rsidP="009675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7E6272" w:rsidRPr="009C245E" w:rsidRDefault="009675E5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9C245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9B5619" w:rsidRPr="009C245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Федеральный портал «Российское образование» </w:t>
      </w:r>
      <w:hyperlink r:id="rId130" w:history="1">
        <w:r w:rsidR="00C07DD2" w:rsidRPr="009C245E">
          <w:rPr>
            <w:rStyle w:val="a9"/>
            <w:rFonts w:ascii="Times New Roman" w:eastAsia="Calibri" w:hAnsi="Times New Roman" w:cs="Times New Roman"/>
            <w:sz w:val="28"/>
            <w:szCs w:val="28"/>
          </w:rPr>
          <w:t>http://www.edu.ru</w:t>
        </w:r>
      </w:hyperlink>
    </w:p>
    <w:p w:rsidR="00C07DD2" w:rsidRPr="009C245E" w:rsidRDefault="00C07DD2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9C245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3.Российский образовательный портал «Инфоурок» </w:t>
      </w:r>
      <w:hyperlink r:id="rId131" w:history="1">
        <w:r w:rsidRPr="009C245E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https://infourok.ru</w:t>
        </w:r>
      </w:hyperlink>
    </w:p>
    <w:p w:rsidR="00C07DD2" w:rsidRPr="009C245E" w:rsidRDefault="00C07DD2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9C245E">
        <w:rPr>
          <w:rFonts w:ascii="Times New Roman" w:eastAsia="Calibri" w:hAnsi="Times New Roman" w:cs="Times New Roman"/>
          <w:color w:val="333333"/>
          <w:sz w:val="28"/>
          <w:szCs w:val="28"/>
        </w:rPr>
        <w:t>4.Образовательный портал «Учи.ру»</w:t>
      </w:r>
      <w:r w:rsidR="009C245E" w:rsidRPr="009C245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 </w:t>
      </w:r>
      <w:hyperlink r:id="rId132" w:history="1">
        <w:r w:rsidR="009C245E" w:rsidRPr="009C245E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https://uchi.ru</w:t>
        </w:r>
      </w:hyperlink>
    </w:p>
    <w:p w:rsidR="009C245E" w:rsidRPr="009C245E" w:rsidRDefault="009C245E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  <w:r w:rsidRPr="009C245E">
        <w:rPr>
          <w:rFonts w:ascii="Times New Roman" w:eastAsia="Calibri" w:hAnsi="Times New Roman" w:cs="Times New Roman"/>
          <w:color w:val="333333"/>
          <w:sz w:val="28"/>
          <w:szCs w:val="28"/>
        </w:rPr>
        <w:t xml:space="preserve">5.Образовательная социальная сеть </w:t>
      </w:r>
      <w:hyperlink r:id="rId133" w:history="1">
        <w:r w:rsidRPr="009C245E">
          <w:rPr>
            <w:rStyle w:val="a9"/>
            <w:rFonts w:ascii="Times New Roman" w:eastAsia="Calibri" w:hAnsi="Times New Roman" w:cs="Times New Roman"/>
            <w:sz w:val="28"/>
            <w:szCs w:val="28"/>
          </w:rPr>
          <w:t>https://nsportal.ru</w:t>
        </w:r>
      </w:hyperlink>
    </w:p>
    <w:p w:rsidR="009C245E" w:rsidRPr="009C245E" w:rsidRDefault="009C245E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9C245E" w:rsidRPr="009C245E" w:rsidRDefault="009C245E" w:rsidP="009675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75E5" w:rsidRPr="009C245E" w:rsidRDefault="009675E5" w:rsidP="009675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75E5" w:rsidRPr="009C245E" w:rsidRDefault="009675E5" w:rsidP="009675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УЧЕБНОЕ ОБОРУДОВАНИЕ</w:t>
      </w:r>
    </w:p>
    <w:p w:rsidR="009675E5" w:rsidRPr="009C245E" w:rsidRDefault="007E6272" w:rsidP="009675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Технические средства обучения: </w:t>
      </w:r>
      <w:r w:rsidR="009675E5" w:rsidRPr="009C24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преподавателя, мультимедийный проектор, демонстрационный экран.</w:t>
      </w:r>
    </w:p>
    <w:p w:rsidR="009675E5" w:rsidRPr="009C245E" w:rsidRDefault="009675E5" w:rsidP="009675E5">
      <w:pPr>
        <w:spacing w:after="0" w:line="240" w:lineRule="auto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9675E5" w:rsidRPr="009C245E" w:rsidRDefault="009675E5" w:rsidP="009675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675E5" w:rsidRPr="009C245E" w:rsidRDefault="009675E5" w:rsidP="009675E5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675E5" w:rsidRPr="009C245E" w:rsidRDefault="009675E5" w:rsidP="009675E5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5E5" w:rsidRPr="009C245E" w:rsidRDefault="009675E5" w:rsidP="00E65EF8">
      <w:pPr>
        <w:rPr>
          <w:rFonts w:ascii="Times New Roman" w:hAnsi="Times New Roman" w:cs="Times New Roman"/>
          <w:sz w:val="28"/>
          <w:szCs w:val="28"/>
        </w:rPr>
      </w:pPr>
    </w:p>
    <w:p w:rsidR="00E65EF8" w:rsidRPr="007E6272" w:rsidRDefault="00E65EF8" w:rsidP="009675E5">
      <w:pPr>
        <w:rPr>
          <w:rFonts w:ascii="Times New Roman" w:hAnsi="Times New Roman" w:cs="Times New Roman"/>
          <w:sz w:val="24"/>
          <w:szCs w:val="24"/>
        </w:rPr>
      </w:pPr>
    </w:p>
    <w:sectPr w:rsidR="00E65EF8" w:rsidRPr="007E6272" w:rsidSect="008D2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92A" w:rsidRDefault="001B492A" w:rsidP="00A32F2B">
      <w:pPr>
        <w:spacing w:after="0" w:line="240" w:lineRule="auto"/>
      </w:pPr>
      <w:r>
        <w:separator/>
      </w:r>
    </w:p>
  </w:endnote>
  <w:endnote w:type="continuationSeparator" w:id="0">
    <w:p w:rsidR="001B492A" w:rsidRDefault="001B492A" w:rsidP="00A3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92A" w:rsidRDefault="001B492A" w:rsidP="00A32F2B">
      <w:pPr>
        <w:spacing w:after="0" w:line="240" w:lineRule="auto"/>
      </w:pPr>
      <w:r>
        <w:separator/>
      </w:r>
    </w:p>
  </w:footnote>
  <w:footnote w:type="continuationSeparator" w:id="0">
    <w:p w:rsidR="001B492A" w:rsidRDefault="001B492A" w:rsidP="00A32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73AB"/>
    <w:multiLevelType w:val="multilevel"/>
    <w:tmpl w:val="532C3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9B0957"/>
    <w:multiLevelType w:val="hybridMultilevel"/>
    <w:tmpl w:val="56BE13B8"/>
    <w:lvl w:ilvl="0" w:tplc="452072B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5D062CE"/>
    <w:multiLevelType w:val="hybridMultilevel"/>
    <w:tmpl w:val="6EA2A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B2E"/>
    <w:rsid w:val="00014654"/>
    <w:rsid w:val="00024E9B"/>
    <w:rsid w:val="000307C7"/>
    <w:rsid w:val="000854AE"/>
    <w:rsid w:val="0009033A"/>
    <w:rsid w:val="00091B94"/>
    <w:rsid w:val="000B61FE"/>
    <w:rsid w:val="000B6941"/>
    <w:rsid w:val="000C375D"/>
    <w:rsid w:val="00104223"/>
    <w:rsid w:val="00156F13"/>
    <w:rsid w:val="001B492A"/>
    <w:rsid w:val="0021140A"/>
    <w:rsid w:val="00255E3B"/>
    <w:rsid w:val="002A6682"/>
    <w:rsid w:val="002E3B7B"/>
    <w:rsid w:val="00310B2E"/>
    <w:rsid w:val="003202A1"/>
    <w:rsid w:val="0043731C"/>
    <w:rsid w:val="004532A5"/>
    <w:rsid w:val="00456773"/>
    <w:rsid w:val="004730EC"/>
    <w:rsid w:val="004F1D2D"/>
    <w:rsid w:val="00522D4D"/>
    <w:rsid w:val="00523D5A"/>
    <w:rsid w:val="00533C76"/>
    <w:rsid w:val="0053738C"/>
    <w:rsid w:val="005720A1"/>
    <w:rsid w:val="00625D92"/>
    <w:rsid w:val="006C0909"/>
    <w:rsid w:val="006D7A12"/>
    <w:rsid w:val="006E1CC4"/>
    <w:rsid w:val="00705AD0"/>
    <w:rsid w:val="0072224E"/>
    <w:rsid w:val="007B2C4C"/>
    <w:rsid w:val="007E6272"/>
    <w:rsid w:val="007F7F8A"/>
    <w:rsid w:val="008035F1"/>
    <w:rsid w:val="00817281"/>
    <w:rsid w:val="008948AB"/>
    <w:rsid w:val="008D2D1A"/>
    <w:rsid w:val="0091180B"/>
    <w:rsid w:val="0091582E"/>
    <w:rsid w:val="00963A32"/>
    <w:rsid w:val="009675E5"/>
    <w:rsid w:val="009A06CB"/>
    <w:rsid w:val="009B3CFD"/>
    <w:rsid w:val="009B5619"/>
    <w:rsid w:val="009C245E"/>
    <w:rsid w:val="00A2406A"/>
    <w:rsid w:val="00A25F13"/>
    <w:rsid w:val="00A32F2B"/>
    <w:rsid w:val="00AC7DAF"/>
    <w:rsid w:val="00B262A9"/>
    <w:rsid w:val="00BB5CCD"/>
    <w:rsid w:val="00C07DD2"/>
    <w:rsid w:val="00C1228D"/>
    <w:rsid w:val="00D02A90"/>
    <w:rsid w:val="00D7366D"/>
    <w:rsid w:val="00E310F7"/>
    <w:rsid w:val="00E65EF8"/>
    <w:rsid w:val="00E95B44"/>
    <w:rsid w:val="00EB39B0"/>
    <w:rsid w:val="00FB5DE0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31BF"/>
  <w15:docId w15:val="{2D720A7B-5D16-4384-8686-F7A3354D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A1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2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2F2B"/>
  </w:style>
  <w:style w:type="paragraph" w:styleId="a6">
    <w:name w:val="footer"/>
    <w:basedOn w:val="a"/>
    <w:link w:val="a7"/>
    <w:uiPriority w:val="99"/>
    <w:unhideWhenUsed/>
    <w:rsid w:val="00A32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2F2B"/>
  </w:style>
  <w:style w:type="table" w:customStyle="1" w:styleId="TableNormal">
    <w:name w:val="Table Normal"/>
    <w:uiPriority w:val="2"/>
    <w:semiHidden/>
    <w:unhideWhenUsed/>
    <w:qFormat/>
    <w:rsid w:val="00E65E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99"/>
    <w:rsid w:val="00E65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65EF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4730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91B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iveinternet.ru/users/3568363/post225354837" TargetMode="External"/><Relationship Id="rId117" Type="http://schemas.openxmlformats.org/officeDocument/2006/relationships/hyperlink" Target="http://www.edu.ru" TargetMode="External"/><Relationship Id="rId21" Type="http://schemas.openxmlformats.org/officeDocument/2006/relationships/hyperlink" Target="https://www.liveinternet.ru/users/3568363/post225354837" TargetMode="External"/><Relationship Id="rId42" Type="http://schemas.openxmlformats.org/officeDocument/2006/relationships/hyperlink" Target="https://www.liveinternet.ru/users/3568363/post225354837" TargetMode="External"/><Relationship Id="rId47" Type="http://schemas.openxmlformats.org/officeDocument/2006/relationships/hyperlink" Target="https://www.liveinternet.ru/users/3568363/post225354837" TargetMode="External"/><Relationship Id="rId63" Type="http://schemas.openxmlformats.org/officeDocument/2006/relationships/hyperlink" Target="https://uchi.ru/marathons/teachers" TargetMode="External"/><Relationship Id="rId68" Type="http://schemas.openxmlformats.org/officeDocument/2006/relationships/hyperlink" Target="https://externat.foxford.ru/polezno-znat/razvitie-logicheskogo-myshleniya-v-nachalnyh-klassah" TargetMode="External"/><Relationship Id="rId84" Type="http://schemas.openxmlformats.org/officeDocument/2006/relationships/hyperlink" Target="https://nashol.me/2013091173491/unim-umnikam-i-umnicam-3-klass-rabochaya-tetrad-chast-1-holodova-o-a-2010.html" TargetMode="External"/><Relationship Id="rId89" Type="http://schemas.openxmlformats.org/officeDocument/2006/relationships/hyperlink" Target="https://nashol.me/2013091173491/unim-umnikam-i-umnicam-3-klass-rabochaya-tetrad-chast-1-holodova-o-a-2010.html" TargetMode="External"/><Relationship Id="rId112" Type="http://schemas.openxmlformats.org/officeDocument/2006/relationships/hyperlink" Target="https://www.liveinternet.ru/users/3568363/post225354837" TargetMode="External"/><Relationship Id="rId133" Type="http://schemas.openxmlformats.org/officeDocument/2006/relationships/hyperlink" Target="https://nsportal.ru" TargetMode="External"/><Relationship Id="rId16" Type="http://schemas.openxmlformats.org/officeDocument/2006/relationships/hyperlink" Target="https://mozgun.ru/" TargetMode="External"/><Relationship Id="rId107" Type="http://schemas.openxmlformats.org/officeDocument/2006/relationships/hyperlink" Target="http://www.edu.ru" TargetMode="External"/><Relationship Id="rId11" Type="http://schemas.openxmlformats.org/officeDocument/2006/relationships/hyperlink" Target="https://www.potehechas.ru/?utm_source=zen&amp;utm_medium=schoolattestation" TargetMode="External"/><Relationship Id="rId32" Type="http://schemas.openxmlformats.org/officeDocument/2006/relationships/hyperlink" Target="https://www.liveinternet.ru/users/3568363/post225354837" TargetMode="External"/><Relationship Id="rId37" Type="http://schemas.openxmlformats.org/officeDocument/2006/relationships/hyperlink" Target="https://www.liveinternet.ru/users/3568363/post225354837" TargetMode="External"/><Relationship Id="rId53" Type="http://schemas.openxmlformats.org/officeDocument/2006/relationships/hyperlink" Target="https://infourok.ru/sbornik-uprazhneniy-razvitie-pamyati-mladshih-shkolnikov-854855.html" TargetMode="External"/><Relationship Id="rId58" Type="http://schemas.openxmlformats.org/officeDocument/2006/relationships/hyperlink" Target="https://nsportal.ru/nachalnaya-shkola/raznoe/2021/12/30/igry-na-razvitie-vnimaniya-dlya-detey-mladshego-shkolnogo" TargetMode="External"/><Relationship Id="rId74" Type="http://schemas.openxmlformats.org/officeDocument/2006/relationships/hyperlink" Target="https://uchi.ru/marathons/teachers" TargetMode="External"/><Relationship Id="rId79" Type="http://schemas.openxmlformats.org/officeDocument/2006/relationships/hyperlink" Target="https://nashol.me/2013091173491/unim-umnikam-i-umnicam-3-klass-rabochaya-tetrad-chast-1-holodova-o-a-2010.html" TargetMode="External"/><Relationship Id="rId102" Type="http://schemas.openxmlformats.org/officeDocument/2006/relationships/hyperlink" Target="https://www.liveinternet.ru/users/3568363/post225354837" TargetMode="External"/><Relationship Id="rId123" Type="http://schemas.openxmlformats.org/officeDocument/2006/relationships/hyperlink" Target="https://www.liveinternet.ru/users/3568363/post225354837" TargetMode="External"/><Relationship Id="rId128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nashol.me/2013091173491/unim-umnikam-i-umnicam-3-klass-rabochaya-tetrad-chast-1-holodova-o-a-2010.html" TargetMode="External"/><Relationship Id="rId95" Type="http://schemas.openxmlformats.org/officeDocument/2006/relationships/hyperlink" Target="https://nashol.me/2013091173491/unim-umnikam-i-umnicam-3-klass-rabochaya-tetrad-chast-1-holodova-o-a-2010.html" TargetMode="External"/><Relationship Id="rId14" Type="http://schemas.openxmlformats.org/officeDocument/2006/relationships/hyperlink" Target="http://www.graycell.ru/" TargetMode="External"/><Relationship Id="rId22" Type="http://schemas.openxmlformats.org/officeDocument/2006/relationships/hyperlink" Target="https://www.liveinternet.ru/users/3568363/post225354837" TargetMode="External"/><Relationship Id="rId27" Type="http://schemas.openxmlformats.org/officeDocument/2006/relationships/hyperlink" Target="https://www.liveinternet.ru/users/3568363/post225354837" TargetMode="External"/><Relationship Id="rId30" Type="http://schemas.openxmlformats.org/officeDocument/2006/relationships/hyperlink" Target="https://www.liveinternet.ru/users/3568363/post225354837" TargetMode="External"/><Relationship Id="rId35" Type="http://schemas.openxmlformats.org/officeDocument/2006/relationships/hyperlink" Target="https://www.liveinternet.ru/users/3568363/post225354837" TargetMode="External"/><Relationship Id="rId43" Type="http://schemas.openxmlformats.org/officeDocument/2006/relationships/hyperlink" Target="https://www.liveinternet.ru/users/3568363/post225354837" TargetMode="External"/><Relationship Id="rId48" Type="http://schemas.openxmlformats.org/officeDocument/2006/relationships/hyperlink" Target="https://www.liveinternet.ru/users/3568363/post225354837" TargetMode="External"/><Relationship Id="rId56" Type="http://schemas.openxmlformats.org/officeDocument/2006/relationships/hyperlink" Target="https://uchi.ru/marathons/teachers" TargetMode="External"/><Relationship Id="rId64" Type="http://schemas.openxmlformats.org/officeDocument/2006/relationships/hyperlink" Target="https://nsportal.ru/nachalnaya-shkola/raznoe/2021/12/30/igry-na-razvitie-vnimaniya-dlya-detey-mladshego-shkolnogo" TargetMode="External"/><Relationship Id="rId69" Type="http://schemas.openxmlformats.org/officeDocument/2006/relationships/hyperlink" Target="https://kopilkaurokov.ru/nachalniyeKlassi/prochee/komplieksighrovykhzadaniidliarazvitiiatvorchieskoghovoobrazhieniiamyshlieniiapamiatimladshikhshkolnikov" TargetMode="External"/><Relationship Id="rId77" Type="http://schemas.openxmlformats.org/officeDocument/2006/relationships/hyperlink" Target="https://infourok.ru/sbornik-uprazhneniy-razvitie-pamyati-mladshih-shkolnikov-854855.html" TargetMode="External"/><Relationship Id="rId100" Type="http://schemas.openxmlformats.org/officeDocument/2006/relationships/hyperlink" Target="https://www.liveinternet.ru/users/3568363/post225354837" TargetMode="External"/><Relationship Id="rId105" Type="http://schemas.openxmlformats.org/officeDocument/2006/relationships/hyperlink" Target="http://www.edu.ru" TargetMode="External"/><Relationship Id="rId113" Type="http://schemas.openxmlformats.org/officeDocument/2006/relationships/hyperlink" Target="http://www.edu.ru" TargetMode="External"/><Relationship Id="rId118" Type="http://schemas.openxmlformats.org/officeDocument/2006/relationships/hyperlink" Target="https://www.liveinternet.ru/users/3568363/post225354837" TargetMode="External"/><Relationship Id="rId126" Type="http://schemas.openxmlformats.org/officeDocument/2006/relationships/hyperlink" Target="http://www.edu.ru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mozgun.ru/" TargetMode="External"/><Relationship Id="rId51" Type="http://schemas.openxmlformats.org/officeDocument/2006/relationships/hyperlink" Target="https://nsportal.ru/nachalnaya-shkola/raznoe/2021/12/30/igry-na-razvitie-vnimaniya-dlya-detey-mladshego-shkolnogo" TargetMode="External"/><Relationship Id="rId72" Type="http://schemas.openxmlformats.org/officeDocument/2006/relationships/hyperlink" Target="https://infourok.ru/sbornik-uprazhneniy-razvitie-pamyati-mladshih-shkolnikov-854855.html" TargetMode="External"/><Relationship Id="rId80" Type="http://schemas.openxmlformats.org/officeDocument/2006/relationships/hyperlink" Target="https://nashol.me/2013091173491/unim-umnikam-i-umnicam-3-klass-rabochaya-tetrad-chast-1-holodova-o-a-2010.html" TargetMode="External"/><Relationship Id="rId85" Type="http://schemas.openxmlformats.org/officeDocument/2006/relationships/hyperlink" Target="https://nashol.me/2013091173491/unim-umnikam-i-umnicam-3-klass-rabochaya-tetrad-chast-1-holodova-o-a-2010.html" TargetMode="External"/><Relationship Id="rId93" Type="http://schemas.openxmlformats.org/officeDocument/2006/relationships/hyperlink" Target="https://nashol.me/2013091173491/unim-umnikam-i-umnicam-3-klass-rabochaya-tetrad-chast-1-holodova-o-a-2010.html" TargetMode="External"/><Relationship Id="rId98" Type="http://schemas.openxmlformats.org/officeDocument/2006/relationships/hyperlink" Target="https://www.liveinternet.ru/users/3568363/post225354837" TargetMode="External"/><Relationship Id="rId121" Type="http://schemas.openxmlformats.org/officeDocument/2006/relationships/hyperlink" Target="https://www.liveinternet.ru/users/3568363/post225354837" TargetMode="External"/><Relationship Id="rId3" Type="http://schemas.openxmlformats.org/officeDocument/2006/relationships/styles" Target="styles.xml"/><Relationship Id="rId12" Type="http://schemas.openxmlformats.org/officeDocument/2006/relationships/hyperlink" Target="https://mozgion.ru/?utm_source=zen&amp;utm_medium=schoolattestation" TargetMode="External"/><Relationship Id="rId17" Type="http://schemas.openxmlformats.org/officeDocument/2006/relationships/hyperlink" Target="https://www.liveinternet.ru/users/3568363/post225354837" TargetMode="External"/><Relationship Id="rId25" Type="http://schemas.openxmlformats.org/officeDocument/2006/relationships/hyperlink" Target="https://www.liveinternet.ru/users/3568363/post225354837" TargetMode="External"/><Relationship Id="rId33" Type="http://schemas.openxmlformats.org/officeDocument/2006/relationships/hyperlink" Target="https://www.liveinternet.ru/users/3568363/post225354837" TargetMode="External"/><Relationship Id="rId38" Type="http://schemas.openxmlformats.org/officeDocument/2006/relationships/hyperlink" Target="https://www.liveinternet.ru/users/3568363/post225354837" TargetMode="External"/><Relationship Id="rId46" Type="http://schemas.openxmlformats.org/officeDocument/2006/relationships/hyperlink" Target="https://www.liveinternet.ru/users/3568363/post225354837" TargetMode="External"/><Relationship Id="rId59" Type="http://schemas.openxmlformats.org/officeDocument/2006/relationships/hyperlink" Target="https://infourok.ru/sbornik-uprazhneniy-razvitie-pamyati-mladshih-shkolnikov-854855.html" TargetMode="External"/><Relationship Id="rId67" Type="http://schemas.openxmlformats.org/officeDocument/2006/relationships/hyperlink" Target="https://uchi.ru/marathons/teachers" TargetMode="External"/><Relationship Id="rId103" Type="http://schemas.openxmlformats.org/officeDocument/2006/relationships/hyperlink" Target="http://www.edu.ru" TargetMode="External"/><Relationship Id="rId108" Type="http://schemas.openxmlformats.org/officeDocument/2006/relationships/hyperlink" Target="https://www.liveinternet.ru/users/3568363/post225354837" TargetMode="External"/><Relationship Id="rId116" Type="http://schemas.openxmlformats.org/officeDocument/2006/relationships/hyperlink" Target="https://www.liveinternet.ru/users/3568363/post225354837" TargetMode="External"/><Relationship Id="rId124" Type="http://schemas.openxmlformats.org/officeDocument/2006/relationships/hyperlink" Target="http://www.edu.ru" TargetMode="External"/><Relationship Id="rId129" Type="http://schemas.openxmlformats.org/officeDocument/2006/relationships/hyperlink" Target="https://www.liveinternet.ru/users/3568363/post225354837" TargetMode="External"/><Relationship Id="rId20" Type="http://schemas.openxmlformats.org/officeDocument/2006/relationships/hyperlink" Target="https://www.liveinternet.ru/users/3568363/post225354837" TargetMode="External"/><Relationship Id="rId41" Type="http://schemas.openxmlformats.org/officeDocument/2006/relationships/hyperlink" Target="https://www.liveinternet.ru/users/3568363/post225354837" TargetMode="External"/><Relationship Id="rId54" Type="http://schemas.openxmlformats.org/officeDocument/2006/relationships/hyperlink" Target="https://uchi.ru/marathons/teachers" TargetMode="External"/><Relationship Id="rId62" Type="http://schemas.openxmlformats.org/officeDocument/2006/relationships/hyperlink" Target="https://kopilkaurokov.ru/nachalniyeKlassi/prochee/komplieksighrovykhzadaniidliarazvitiiatvorchieskoghovoobrazhieniiamyshlieniiapamiatimladshikhshkolnikov" TargetMode="External"/><Relationship Id="rId70" Type="http://schemas.openxmlformats.org/officeDocument/2006/relationships/hyperlink" Target="https://uchi.ru/marathons/teachers" TargetMode="External"/><Relationship Id="rId75" Type="http://schemas.openxmlformats.org/officeDocument/2006/relationships/hyperlink" Target="https://nsportal.ru/nachalnaya-shkola/raznoe/2021/12/30/igry-na-razvitie-vnimaniya-dlya-detey-mladshego-shkolnogo" TargetMode="External"/><Relationship Id="rId83" Type="http://schemas.openxmlformats.org/officeDocument/2006/relationships/hyperlink" Target="https://nashol.me/2013091173491/unim-umnikam-i-umnicam-3-klass-rabochaya-tetrad-chast-1-holodova-o-a-2010.html" TargetMode="External"/><Relationship Id="rId88" Type="http://schemas.openxmlformats.org/officeDocument/2006/relationships/hyperlink" Target="https://nashol.me/2013091173491/unim-umnikam-i-umnicam-3-klass-rabochaya-tetrad-chast-1-holodova-o-a-2010.html" TargetMode="External"/><Relationship Id="rId91" Type="http://schemas.openxmlformats.org/officeDocument/2006/relationships/hyperlink" Target="https://nashol.me/2013091173491/unim-umnikam-i-umnicam-3-klass-rabochaya-tetrad-chast-1-holodova-o-a-" TargetMode="External"/><Relationship Id="rId96" Type="http://schemas.openxmlformats.org/officeDocument/2006/relationships/hyperlink" Target="http://www.edu.ru" TargetMode="External"/><Relationship Id="rId111" Type="http://schemas.openxmlformats.org/officeDocument/2006/relationships/hyperlink" Target="http://www.edu.ru" TargetMode="External"/><Relationship Id="rId132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analogi.net/detyam/razvitie-i-vospitanie/logicheskie-golovolomki-zagadki-dlya-detey?utm_source=zen&amp;utm_medium=schoolattestation" TargetMode="External"/><Relationship Id="rId23" Type="http://schemas.openxmlformats.org/officeDocument/2006/relationships/hyperlink" Target="https://www.liveinternet.ru/users/3568363/post225354837" TargetMode="External"/><Relationship Id="rId28" Type="http://schemas.openxmlformats.org/officeDocument/2006/relationships/hyperlink" Target="https://www.liveinternet.ru/users/3568363/post225354837" TargetMode="External"/><Relationship Id="rId36" Type="http://schemas.openxmlformats.org/officeDocument/2006/relationships/hyperlink" Target="https://www.liveinternet.ru/users/3568363/post225354837" TargetMode="External"/><Relationship Id="rId49" Type="http://schemas.openxmlformats.org/officeDocument/2006/relationships/hyperlink" Target="https://www.liveinternet.ru/users/3568363/post225354837" TargetMode="External"/><Relationship Id="rId57" Type="http://schemas.openxmlformats.org/officeDocument/2006/relationships/hyperlink" Target="https://nsportal.ru/nachalnaya-shkola/raznoe/2021/12/30/igry-na-razvitie-vnimaniya-dlya-detey-mladshego-shkolnogo" TargetMode="External"/><Relationship Id="rId106" Type="http://schemas.openxmlformats.org/officeDocument/2006/relationships/hyperlink" Target="https://www.liveinternet.ru/users/3568363/post225354837" TargetMode="External"/><Relationship Id="rId114" Type="http://schemas.openxmlformats.org/officeDocument/2006/relationships/hyperlink" Target="https://www.liveinternet.ru/users/3568363/post225354837" TargetMode="External"/><Relationship Id="rId119" Type="http://schemas.openxmlformats.org/officeDocument/2006/relationships/hyperlink" Target="http://www.edu.ru" TargetMode="External"/><Relationship Id="rId127" Type="http://schemas.openxmlformats.org/officeDocument/2006/relationships/hyperlink" Target="https://www.liveinternet.ru/users/3568363/post225354837" TargetMode="External"/><Relationship Id="rId10" Type="http://schemas.openxmlformats.org/officeDocument/2006/relationships/hyperlink" Target="https://www.chisloboi.ru/" TargetMode="External"/><Relationship Id="rId31" Type="http://schemas.openxmlformats.org/officeDocument/2006/relationships/hyperlink" Target="https://www.liveinternet.ru/users/3568363/post225354837" TargetMode="External"/><Relationship Id="rId44" Type="http://schemas.openxmlformats.org/officeDocument/2006/relationships/hyperlink" Target="https://www.liveinternet.ru/users/3568363/post225354837" TargetMode="External"/><Relationship Id="rId52" Type="http://schemas.openxmlformats.org/officeDocument/2006/relationships/hyperlink" Target="https://uchi.ru/marathons/teachers" TargetMode="External"/><Relationship Id="rId60" Type="http://schemas.openxmlformats.org/officeDocument/2006/relationships/hyperlink" Target="https://uchi.ru/marathons/teachers" TargetMode="External"/><Relationship Id="rId65" Type="http://schemas.openxmlformats.org/officeDocument/2006/relationships/hyperlink" Target="https://nsportal.ru/nachalnaya-shkola/raznoe/2021/12/30/igry-na-razvitie-vnimaniya-dlya-detey-mladshego-shkolnogo" TargetMode="External"/><Relationship Id="rId73" Type="http://schemas.openxmlformats.org/officeDocument/2006/relationships/hyperlink" Target="https://uchi.ru/marathons/teachers" TargetMode="External"/><Relationship Id="rId78" Type="http://schemas.openxmlformats.org/officeDocument/2006/relationships/hyperlink" Target="https://infourok.ru/psihologicheskiy-trening-na-razvitie-vnimaniya-1805870.html" TargetMode="External"/><Relationship Id="rId81" Type="http://schemas.openxmlformats.org/officeDocument/2006/relationships/hyperlink" Target="https://nashol.me/2013091173491/unim-umnikam-i-umnicam-3-klass-rabochaya-tetrad-chast-1-holodova-o-a-2010.html" TargetMode="External"/><Relationship Id="rId86" Type="http://schemas.openxmlformats.org/officeDocument/2006/relationships/hyperlink" Target="https://nashol.me/2013091173491/unim-umnikam-i-umnicam-3-klass-rabochaya-tetrad-chast-1-holodova-o-a-2010.html" TargetMode="External"/><Relationship Id="rId94" Type="http://schemas.openxmlformats.org/officeDocument/2006/relationships/hyperlink" Target="http://www.edu.ru" TargetMode="External"/><Relationship Id="rId99" Type="http://schemas.openxmlformats.org/officeDocument/2006/relationships/hyperlink" Target="http://www.edu.ru" TargetMode="External"/><Relationship Id="rId101" Type="http://schemas.openxmlformats.org/officeDocument/2006/relationships/hyperlink" Target="http://www.edu.ru" TargetMode="External"/><Relationship Id="rId122" Type="http://schemas.openxmlformats.org/officeDocument/2006/relationships/hyperlink" Target="http://www.edu.ru" TargetMode="External"/><Relationship Id="rId130" Type="http://schemas.openxmlformats.org/officeDocument/2006/relationships/hyperlink" Target="http://www.edu.ru" TargetMode="External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zanimatika.ru/" TargetMode="External"/><Relationship Id="rId13" Type="http://schemas.openxmlformats.org/officeDocument/2006/relationships/hyperlink" Target="https://ped-kopilka.ru/" TargetMode="External"/><Relationship Id="rId18" Type="http://schemas.openxmlformats.org/officeDocument/2006/relationships/hyperlink" Target="https://www.liveinternet.ru/users/3568363/post225354837" TargetMode="External"/><Relationship Id="rId39" Type="http://schemas.openxmlformats.org/officeDocument/2006/relationships/hyperlink" Target="https://www.liveinternet.ru/users/3568363/post225354837" TargetMode="External"/><Relationship Id="rId109" Type="http://schemas.openxmlformats.org/officeDocument/2006/relationships/hyperlink" Target="http://www.edu.ru" TargetMode="External"/><Relationship Id="rId34" Type="http://schemas.openxmlformats.org/officeDocument/2006/relationships/hyperlink" Target="https://www.liveinternet.ru/users/3568363/post225354837" TargetMode="External"/><Relationship Id="rId50" Type="http://schemas.openxmlformats.org/officeDocument/2006/relationships/hyperlink" Target="https://uchi.ru/marathons/teachers" TargetMode="External"/><Relationship Id="rId55" Type="http://schemas.openxmlformats.org/officeDocument/2006/relationships/hyperlink" Target="https://externat.foxford.ru/polezno-znat/razvitie-logicheskogo-myshleniya-v-nachalnyh-klassah" TargetMode="External"/><Relationship Id="rId76" Type="http://schemas.openxmlformats.org/officeDocument/2006/relationships/hyperlink" Target="https://uchi.ru/marathons/teachers" TargetMode="External"/><Relationship Id="rId97" Type="http://schemas.openxmlformats.org/officeDocument/2006/relationships/hyperlink" Target="http://www.edu.ru" TargetMode="External"/><Relationship Id="rId104" Type="http://schemas.openxmlformats.org/officeDocument/2006/relationships/hyperlink" Target="https://www.liveinternet.ru/users/3568363/post225354837" TargetMode="External"/><Relationship Id="rId120" Type="http://schemas.openxmlformats.org/officeDocument/2006/relationships/hyperlink" Target="https://www.liveinternet.ru/users/3568363/post225354837" TargetMode="External"/><Relationship Id="rId125" Type="http://schemas.openxmlformats.org/officeDocument/2006/relationships/hyperlink" Target="https://www.liveinternet.ru/users/3568363/post225354837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fourok.ru/sbornik-uprazhneniy-razvitie-pamyati-mladshih-shkolnikov-854855.html" TargetMode="External"/><Relationship Id="rId92" Type="http://schemas.openxmlformats.org/officeDocument/2006/relationships/hyperlink" Target="https://nashol.me/2013091173491/unim-umnikam-i-umnicam-3-klass-rabochaya-tetrad-chast-1-holodova-o-a-2010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liveinternet.ru/users/3568363/post225354837" TargetMode="External"/><Relationship Id="rId24" Type="http://schemas.openxmlformats.org/officeDocument/2006/relationships/hyperlink" Target="https://www.liveinternet.ru/users/3568363/post225354837" TargetMode="External"/><Relationship Id="rId40" Type="http://schemas.openxmlformats.org/officeDocument/2006/relationships/hyperlink" Target="https://www.liveinternet.ru/users/3568363/post225354837" TargetMode="External"/><Relationship Id="rId45" Type="http://schemas.openxmlformats.org/officeDocument/2006/relationships/hyperlink" Target="https://www.liveinternet.ru/users/3568363/post225354837" TargetMode="External"/><Relationship Id="rId66" Type="http://schemas.openxmlformats.org/officeDocument/2006/relationships/hyperlink" Target="https://infourok.ru/sbornik-uprazhneniy-razvitie-pamyati-mladshih-shkolnikov-854855.html" TargetMode="External"/><Relationship Id="rId87" Type="http://schemas.openxmlformats.org/officeDocument/2006/relationships/hyperlink" Target="https://nashol.me/2013091173491/unim-umnikam-i-umnicam-3-klass-rabochaya-tetrad-chast-1-holodova-o-a-2010.html" TargetMode="External"/><Relationship Id="rId110" Type="http://schemas.openxmlformats.org/officeDocument/2006/relationships/hyperlink" Target="https://www.liveinternet.ru/users/3568363/post225354837" TargetMode="External"/><Relationship Id="rId115" Type="http://schemas.openxmlformats.org/officeDocument/2006/relationships/hyperlink" Target="http://www.edu.ru" TargetMode="External"/><Relationship Id="rId131" Type="http://schemas.openxmlformats.org/officeDocument/2006/relationships/hyperlink" Target="https://infourok.ru" TargetMode="External"/><Relationship Id="rId61" Type="http://schemas.openxmlformats.org/officeDocument/2006/relationships/hyperlink" Target="https://externat.foxford.ru/polezno-znat/razvitie-logicheskogo-myshleniya-v-nachalnyh-klassah" TargetMode="External"/><Relationship Id="rId82" Type="http://schemas.openxmlformats.org/officeDocument/2006/relationships/hyperlink" Target="https://nashol.me/2013091173491/unim-umnikam-i-umnicam-3-klass-rabochaya-tetrad-chast-1-holodova-o-a-2010.html" TargetMode="External"/><Relationship Id="rId19" Type="http://schemas.openxmlformats.org/officeDocument/2006/relationships/hyperlink" Target="https://www.liveinternet.ru/users/3568363/post225354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9C223-7BE7-48DB-8E4B-DA653131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6353</Words>
  <Characters>36218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10</cp:revision>
  <dcterms:created xsi:type="dcterms:W3CDTF">2023-08-31T13:22:00Z</dcterms:created>
  <dcterms:modified xsi:type="dcterms:W3CDTF">2025-02-24T13:21:00Z</dcterms:modified>
</cp:coreProperties>
</file>